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E6185A" w14:textId="2A8AD7FF" w:rsidR="00EA2B66" w:rsidRDefault="00EA2B66" w:rsidP="007166CE">
      <w:pPr>
        <w:pStyle w:val="berschrift1"/>
      </w:pPr>
      <w:r>
        <w:rPr>
          <w:noProof/>
        </w:rPr>
        <w:drawing>
          <wp:inline distT="0" distB="0" distL="0" distR="0" wp14:anchorId="2B8D0EC8" wp14:editId="10E8B3C9">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1F5998D" w14:textId="4FF5846D" w:rsidR="007166CE" w:rsidRDefault="007166CE" w:rsidP="007166CE">
      <w:pPr>
        <w:pStyle w:val="berschrift1"/>
      </w:pPr>
      <w:r>
        <w:br w:type="page"/>
      </w:r>
      <w:r>
        <w:lastRenderedPageBreak/>
        <w:t>Vorwort</w:t>
      </w:r>
    </w:p>
    <w:p w14:paraId="16106189"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0D7A77CD" w14:textId="77777777" w:rsidR="007E1779" w:rsidRDefault="008D7463" w:rsidP="007166CE">
      <w:r>
        <w:t xml:space="preserve">Dieses Jahr hat uns allen eine Menge abverlangt – doch Gott hat uns hindurchgetragen. </w:t>
      </w:r>
    </w:p>
    <w:p w14:paraId="2E529B56"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321DFDFF" w14:textId="77777777" w:rsidR="007E1779" w:rsidRDefault="007E1779" w:rsidP="007166CE">
      <w:r>
        <w:t>Vielleicht hat aber auch der eine oder die andere Lust, mitzumachen und neue Bücher zu erstellen – sprecht mich einfach an.</w:t>
      </w:r>
    </w:p>
    <w:p w14:paraId="43A5EB9D" w14:textId="77777777" w:rsidR="007166CE" w:rsidRDefault="007166CE" w:rsidP="007166CE">
      <w:r>
        <w:t>Euch allen wünsche ich Gottes reichen Segen und dass Ihr für Euch interessante Texte hier findet. Für Anregungen bin ich immer dankbar.</w:t>
      </w:r>
    </w:p>
    <w:p w14:paraId="4F4CC6EB" w14:textId="77777777" w:rsidR="007166CE" w:rsidRDefault="007166CE" w:rsidP="007166CE">
      <w:r>
        <w:t>Gruß &amp; Segen,</w:t>
      </w:r>
    </w:p>
    <w:p w14:paraId="4F77F9E4" w14:textId="77777777" w:rsidR="007166CE" w:rsidRDefault="007166CE" w:rsidP="007166CE">
      <w:r>
        <w:t>Andreas</w:t>
      </w:r>
    </w:p>
    <w:p w14:paraId="48BA757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31E5442" w14:textId="77777777" w:rsidR="008B3220" w:rsidRDefault="008B3220" w:rsidP="008B3220">
      <w:pPr>
        <w:pStyle w:val="berschrift1"/>
        <w:rPr>
          <w:sz w:val="48"/>
        </w:rPr>
      </w:pPr>
      <w:r>
        <w:t xml:space="preserve">Alber, Matthäus - Vom Rechten brauch der Ewigen </w:t>
      </w:r>
      <w:proofErr w:type="spellStart"/>
      <w:r>
        <w:t>fürsehung</w:t>
      </w:r>
      <w:proofErr w:type="spellEnd"/>
      <w:r>
        <w:t xml:space="preserve"> Gottes</w:t>
      </w:r>
    </w:p>
    <w:p w14:paraId="2D934989" w14:textId="77777777" w:rsidR="008B3220" w:rsidRDefault="008B3220" w:rsidP="008B3220">
      <w:pPr>
        <w:pStyle w:val="StandardWeb"/>
      </w:pPr>
      <w:r>
        <w:t xml:space="preserve">wider die </w:t>
      </w:r>
      <w:proofErr w:type="spellStart"/>
      <w:r>
        <w:t>hochfarenden</w:t>
      </w:r>
      <w:proofErr w:type="spellEnd"/>
      <w:r>
        <w:t xml:space="preserve"> </w:t>
      </w:r>
      <w:proofErr w:type="spellStart"/>
      <w:r>
        <w:t>gaister</w:t>
      </w:r>
      <w:proofErr w:type="spellEnd"/>
      <w:r>
        <w:t xml:space="preserve">/ </w:t>
      </w:r>
      <w:proofErr w:type="spellStart"/>
      <w:r>
        <w:t>flaischliche</w:t>
      </w:r>
      <w:proofErr w:type="spellEnd"/>
      <w:r>
        <w:t xml:space="preserve"> </w:t>
      </w:r>
      <w:proofErr w:type="spellStart"/>
      <w:r>
        <w:t>klughait</w:t>
      </w:r>
      <w:proofErr w:type="spellEnd"/>
      <w:r>
        <w:t xml:space="preserve"> </w:t>
      </w:r>
      <w:proofErr w:type="spellStart"/>
      <w:r>
        <w:t>vnnd</w:t>
      </w:r>
      <w:proofErr w:type="spellEnd"/>
      <w:r>
        <w:t xml:space="preserve"> </w:t>
      </w:r>
      <w:proofErr w:type="spellStart"/>
      <w:r>
        <w:t>fürwitz</w:t>
      </w:r>
      <w:proofErr w:type="spellEnd"/>
      <w:r>
        <w:t xml:space="preserve">. </w:t>
      </w:r>
    </w:p>
    <w:p w14:paraId="0678D348" w14:textId="77777777" w:rsidR="008B3220" w:rsidRDefault="008B3220" w:rsidP="008B3220">
      <w:pPr>
        <w:pStyle w:val="StandardWeb"/>
      </w:pPr>
      <w:r>
        <w:t xml:space="preserve">Matheus Alber zu </w:t>
      </w:r>
      <w:proofErr w:type="spellStart"/>
      <w:r>
        <w:t>Reütlingen</w:t>
      </w:r>
      <w:proofErr w:type="spellEnd"/>
      <w:r>
        <w:t xml:space="preserve">. </w:t>
      </w:r>
    </w:p>
    <w:p w14:paraId="644E21B5" w14:textId="77777777" w:rsidR="008B3220" w:rsidRDefault="008B3220" w:rsidP="008B3220">
      <w:pPr>
        <w:pStyle w:val="StandardWeb"/>
      </w:pPr>
      <w:r>
        <w:t xml:space="preserve">Anno. </w:t>
      </w:r>
      <w:proofErr w:type="spellStart"/>
      <w:r>
        <w:t>M.D.XXV</w:t>
      </w:r>
      <w:proofErr w:type="spellEnd"/>
      <w:r>
        <w:t xml:space="preserve">. </w:t>
      </w:r>
    </w:p>
    <w:p w14:paraId="24701192" w14:textId="77777777" w:rsidR="008B3220" w:rsidRDefault="008B3220" w:rsidP="008B3220">
      <w:pPr>
        <w:pStyle w:val="StandardWeb"/>
      </w:pPr>
      <w:r>
        <w:t xml:space="preserve">GOtt der </w:t>
      </w:r>
      <w:proofErr w:type="spellStart"/>
      <w:r>
        <w:t>Allmechtig</w:t>
      </w:r>
      <w:proofErr w:type="spellEnd"/>
      <w:r>
        <w:t xml:space="preserve"> nach </w:t>
      </w:r>
      <w:proofErr w:type="spellStart"/>
      <w:r>
        <w:t>seyner</w:t>
      </w:r>
      <w:proofErr w:type="spellEnd"/>
      <w:r>
        <w:t xml:space="preserve"> ewigen </w:t>
      </w:r>
      <w:proofErr w:type="spellStart"/>
      <w:r>
        <w:t>fürsehung</w:t>
      </w:r>
      <w:proofErr w:type="spellEnd"/>
      <w:r>
        <w:t xml:space="preserve">/ das ist/ nach seinem </w:t>
      </w:r>
      <w:proofErr w:type="spellStart"/>
      <w:r>
        <w:t>radtschlag</w:t>
      </w:r>
      <w:proofErr w:type="spellEnd"/>
      <w:r>
        <w:t xml:space="preserve">/ </w:t>
      </w:r>
      <w:proofErr w:type="spellStart"/>
      <w:r>
        <w:t>vnd</w:t>
      </w:r>
      <w:proofErr w:type="spellEnd"/>
      <w:r>
        <w:t xml:space="preserve"> ewigen </w:t>
      </w:r>
      <w:proofErr w:type="spellStart"/>
      <w:r>
        <w:t>beschluß</w:t>
      </w:r>
      <w:proofErr w:type="spellEnd"/>
      <w:r>
        <w:t xml:space="preserve"> seines willens/ </w:t>
      </w:r>
      <w:proofErr w:type="spellStart"/>
      <w:r>
        <w:t>würcket</w:t>
      </w:r>
      <w:proofErr w:type="spellEnd"/>
      <w:r>
        <w:t xml:space="preserve"> </w:t>
      </w:r>
      <w:proofErr w:type="spellStart"/>
      <w:r>
        <w:t>mechigklich</w:t>
      </w:r>
      <w:proofErr w:type="spellEnd"/>
      <w:r>
        <w:t xml:space="preserve">/ </w:t>
      </w:r>
      <w:proofErr w:type="spellStart"/>
      <w:r>
        <w:t>bayde</w:t>
      </w:r>
      <w:proofErr w:type="spellEnd"/>
      <w:r>
        <w:t xml:space="preserve">/ </w:t>
      </w:r>
      <w:proofErr w:type="spellStart"/>
      <w:r>
        <w:t>guts</w:t>
      </w:r>
      <w:proofErr w:type="spellEnd"/>
      <w:r>
        <w:t xml:space="preserve"> </w:t>
      </w:r>
      <w:proofErr w:type="spellStart"/>
      <w:r>
        <w:t>vnd</w:t>
      </w:r>
      <w:proofErr w:type="spellEnd"/>
      <w:r>
        <w:t xml:space="preserve"> </w:t>
      </w:r>
      <w:proofErr w:type="spellStart"/>
      <w:r>
        <w:t>böß</w:t>
      </w:r>
      <w:proofErr w:type="spellEnd"/>
      <w:r>
        <w:t xml:space="preserve">/ in allen </w:t>
      </w:r>
      <w:proofErr w:type="spellStart"/>
      <w:r>
        <w:t>menschen</w:t>
      </w:r>
      <w:proofErr w:type="spellEnd"/>
      <w:r>
        <w:t xml:space="preserve"> </w:t>
      </w:r>
      <w:proofErr w:type="spellStart"/>
      <w:r>
        <w:t>vnd</w:t>
      </w:r>
      <w:proofErr w:type="spellEnd"/>
      <w:r>
        <w:t xml:space="preserve"> Creaturen. </w:t>
      </w:r>
    </w:p>
    <w:p w14:paraId="7A5EC854" w14:textId="77777777" w:rsidR="008B3220" w:rsidRDefault="008B3220" w:rsidP="008B3220">
      <w:pPr>
        <w:pStyle w:val="StandardWeb"/>
      </w:pPr>
      <w:proofErr w:type="spellStart"/>
      <w:r>
        <w:t>Dieweyl</w:t>
      </w:r>
      <w:proofErr w:type="spellEnd"/>
      <w:r>
        <w:t xml:space="preserve"> aber solches </w:t>
      </w:r>
      <w:proofErr w:type="spellStart"/>
      <w:r>
        <w:t>seltzam</w:t>
      </w:r>
      <w:proofErr w:type="spellEnd"/>
      <w:r>
        <w:t xml:space="preserve"> </w:t>
      </w:r>
      <w:proofErr w:type="spellStart"/>
      <w:r>
        <w:t>vnd</w:t>
      </w:r>
      <w:proofErr w:type="spellEnd"/>
      <w:r>
        <w:t xml:space="preserve"> wider ist/ menschlicher </w:t>
      </w:r>
      <w:proofErr w:type="spellStart"/>
      <w:r>
        <w:t>vernunfft</w:t>
      </w:r>
      <w:proofErr w:type="spellEnd"/>
      <w:r>
        <w:t xml:space="preserve"> </w:t>
      </w:r>
      <w:proofErr w:type="spellStart"/>
      <w:r>
        <w:t>vnd</w:t>
      </w:r>
      <w:proofErr w:type="spellEnd"/>
      <w:r>
        <w:t xml:space="preserve"> verstand/ Wellen wir </w:t>
      </w:r>
      <w:proofErr w:type="spellStart"/>
      <w:r>
        <w:t>sy</w:t>
      </w:r>
      <w:proofErr w:type="spellEnd"/>
      <w:r>
        <w:t xml:space="preserve"> </w:t>
      </w:r>
      <w:proofErr w:type="spellStart"/>
      <w:r>
        <w:t>beweysen</w:t>
      </w:r>
      <w:proofErr w:type="spellEnd"/>
      <w:r>
        <w:t xml:space="preserve"> </w:t>
      </w:r>
      <w:proofErr w:type="spellStart"/>
      <w:r>
        <w:t>vnd</w:t>
      </w:r>
      <w:proofErr w:type="spellEnd"/>
      <w:r>
        <w:t xml:space="preserve"> verlegen/ mit </w:t>
      </w:r>
      <w:proofErr w:type="spellStart"/>
      <w:r>
        <w:t>vil</w:t>
      </w:r>
      <w:proofErr w:type="spellEnd"/>
      <w:r>
        <w:t xml:space="preserve"> </w:t>
      </w:r>
      <w:proofErr w:type="spellStart"/>
      <w:r>
        <w:t>sprüchen</w:t>
      </w:r>
      <w:proofErr w:type="spellEnd"/>
      <w:r>
        <w:t xml:space="preserve">/ der </w:t>
      </w:r>
      <w:proofErr w:type="spellStart"/>
      <w:r>
        <w:t>hailigen</w:t>
      </w:r>
      <w:proofErr w:type="spellEnd"/>
      <w:r>
        <w:t xml:space="preserve"> </w:t>
      </w:r>
      <w:proofErr w:type="spellStart"/>
      <w:r>
        <w:t>geschrifft</w:t>
      </w:r>
      <w:proofErr w:type="spellEnd"/>
      <w:r>
        <w:t xml:space="preserve">/ </w:t>
      </w:r>
      <w:proofErr w:type="spellStart"/>
      <w:r>
        <w:t>auß</w:t>
      </w:r>
      <w:proofErr w:type="spellEnd"/>
      <w:r>
        <w:t xml:space="preserve"> </w:t>
      </w:r>
      <w:proofErr w:type="spellStart"/>
      <w:r>
        <w:t>Newem</w:t>
      </w:r>
      <w:proofErr w:type="spellEnd"/>
      <w:r>
        <w:t xml:space="preserve"> </w:t>
      </w:r>
      <w:proofErr w:type="spellStart"/>
      <w:r>
        <w:t>vnd</w:t>
      </w:r>
      <w:proofErr w:type="spellEnd"/>
      <w:r>
        <w:t xml:space="preserve"> Altem Testament. </w:t>
      </w:r>
    </w:p>
    <w:p w14:paraId="21384ADC" w14:textId="77777777" w:rsidR="008B3220" w:rsidRDefault="008B3220" w:rsidP="008B3220">
      <w:pPr>
        <w:pStyle w:val="StandardWeb"/>
      </w:pPr>
      <w:r>
        <w:t xml:space="preserve">Zum ersten/ spricht Paulus </w:t>
      </w:r>
      <w:proofErr w:type="spellStart"/>
      <w:r>
        <w:t>zun</w:t>
      </w:r>
      <w:proofErr w:type="spellEnd"/>
      <w:r>
        <w:t xml:space="preserve"> Römern. Dann von </w:t>
      </w:r>
      <w:proofErr w:type="spellStart"/>
      <w:r>
        <w:t>jm</w:t>
      </w:r>
      <w:proofErr w:type="spellEnd"/>
      <w:r>
        <w:t xml:space="preserve">/ </w:t>
      </w:r>
      <w:proofErr w:type="spellStart"/>
      <w:r>
        <w:t>vnd</w:t>
      </w:r>
      <w:proofErr w:type="spellEnd"/>
      <w:r>
        <w:t xml:space="preserve"> durch </w:t>
      </w:r>
      <w:proofErr w:type="spellStart"/>
      <w:r>
        <w:t>jn</w:t>
      </w:r>
      <w:proofErr w:type="spellEnd"/>
      <w:r>
        <w:t xml:space="preserve">/ </w:t>
      </w:r>
      <w:proofErr w:type="spellStart"/>
      <w:r>
        <w:t>vnd</w:t>
      </w:r>
      <w:proofErr w:type="spellEnd"/>
      <w:r>
        <w:t xml:space="preserve"> zu </w:t>
      </w:r>
      <w:proofErr w:type="spellStart"/>
      <w:r>
        <w:t>jm</w:t>
      </w:r>
      <w:proofErr w:type="spellEnd"/>
      <w:r>
        <w:t xml:space="preserve"> </w:t>
      </w:r>
      <w:proofErr w:type="spellStart"/>
      <w:r>
        <w:t>seind</w:t>
      </w:r>
      <w:proofErr w:type="spellEnd"/>
      <w:r>
        <w:t xml:space="preserve"> alle ding/ von </w:t>
      </w:r>
      <w:proofErr w:type="spellStart"/>
      <w:r>
        <w:t>jm</w:t>
      </w:r>
      <w:proofErr w:type="spellEnd"/>
      <w:r>
        <w:t xml:space="preserve">/ als von dem alle ding </w:t>
      </w:r>
      <w:proofErr w:type="spellStart"/>
      <w:r>
        <w:t>anfang</w:t>
      </w:r>
      <w:proofErr w:type="spellEnd"/>
      <w:r>
        <w:t xml:space="preserve"> </w:t>
      </w:r>
      <w:proofErr w:type="spellStart"/>
      <w:r>
        <w:t>vnd</w:t>
      </w:r>
      <w:proofErr w:type="spellEnd"/>
      <w:r>
        <w:t xml:space="preserve"> </w:t>
      </w:r>
      <w:proofErr w:type="spellStart"/>
      <w:r>
        <w:t>vrsprung</w:t>
      </w:r>
      <w:proofErr w:type="spellEnd"/>
      <w:r>
        <w:t xml:space="preserve"> haben. Durch </w:t>
      </w:r>
      <w:proofErr w:type="spellStart"/>
      <w:r>
        <w:t>jn</w:t>
      </w:r>
      <w:proofErr w:type="spellEnd"/>
      <w:r>
        <w:t xml:space="preserve">/ als durch den alle ding geschaffen </w:t>
      </w:r>
      <w:proofErr w:type="spellStart"/>
      <w:r>
        <w:t>vnnd</w:t>
      </w:r>
      <w:proofErr w:type="spellEnd"/>
      <w:r>
        <w:t xml:space="preserve"> gemacht </w:t>
      </w:r>
      <w:proofErr w:type="spellStart"/>
      <w:r>
        <w:t>seind</w:t>
      </w:r>
      <w:proofErr w:type="spellEnd"/>
      <w:r>
        <w:t xml:space="preserve">/ zu </w:t>
      </w:r>
      <w:proofErr w:type="spellStart"/>
      <w:r>
        <w:t>jm</w:t>
      </w:r>
      <w:proofErr w:type="spellEnd"/>
      <w:r>
        <w:t xml:space="preserve">/ das ist </w:t>
      </w:r>
      <w:proofErr w:type="spellStart"/>
      <w:r>
        <w:t>warlich</w:t>
      </w:r>
      <w:proofErr w:type="spellEnd"/>
      <w:r>
        <w:t xml:space="preserve"> zu seinem dienst </w:t>
      </w:r>
      <w:proofErr w:type="spellStart"/>
      <w:r>
        <w:t>vnd</w:t>
      </w:r>
      <w:proofErr w:type="spellEnd"/>
      <w:r>
        <w:t xml:space="preserve"> </w:t>
      </w:r>
      <w:proofErr w:type="spellStart"/>
      <w:r>
        <w:t>eeren</w:t>
      </w:r>
      <w:proofErr w:type="spellEnd"/>
      <w:r>
        <w:t xml:space="preserve"> erhalten/ </w:t>
      </w:r>
      <w:proofErr w:type="spellStart"/>
      <w:r>
        <w:t>Dergeleichen</w:t>
      </w:r>
      <w:proofErr w:type="spellEnd"/>
      <w:r>
        <w:t xml:space="preserve"> sagt er </w:t>
      </w:r>
      <w:proofErr w:type="spellStart"/>
      <w:r>
        <w:t>zun</w:t>
      </w:r>
      <w:proofErr w:type="spellEnd"/>
      <w:r>
        <w:t xml:space="preserve"> </w:t>
      </w:r>
      <w:proofErr w:type="spellStart"/>
      <w:r>
        <w:t>Corinthern</w:t>
      </w:r>
      <w:proofErr w:type="spellEnd"/>
      <w:r>
        <w:t xml:space="preserve"> Es </w:t>
      </w:r>
      <w:proofErr w:type="spellStart"/>
      <w:r>
        <w:t>seind</w:t>
      </w:r>
      <w:proofErr w:type="spellEnd"/>
      <w:r>
        <w:t xml:space="preserve"> </w:t>
      </w:r>
      <w:proofErr w:type="spellStart"/>
      <w:r>
        <w:t>mancherlay</w:t>
      </w:r>
      <w:proofErr w:type="spellEnd"/>
      <w:r>
        <w:t xml:space="preserve"> </w:t>
      </w:r>
      <w:proofErr w:type="spellStart"/>
      <w:r>
        <w:t>krefften</w:t>
      </w:r>
      <w:proofErr w:type="spellEnd"/>
      <w:r>
        <w:t xml:space="preserve">/ aber es ist </w:t>
      </w:r>
      <w:proofErr w:type="spellStart"/>
      <w:r>
        <w:t>ain</w:t>
      </w:r>
      <w:proofErr w:type="spellEnd"/>
      <w:r>
        <w:t xml:space="preserve"> Gott/ der da </w:t>
      </w:r>
      <w:proofErr w:type="spellStart"/>
      <w:r>
        <w:t>würcket</w:t>
      </w:r>
      <w:proofErr w:type="spellEnd"/>
      <w:r>
        <w:t xml:space="preserve"> </w:t>
      </w:r>
      <w:proofErr w:type="spellStart"/>
      <w:r>
        <w:t>allerlay</w:t>
      </w:r>
      <w:proofErr w:type="spellEnd"/>
      <w:r>
        <w:t xml:space="preserve"> in </w:t>
      </w:r>
      <w:proofErr w:type="spellStart"/>
      <w:r>
        <w:t>yederman</w:t>
      </w:r>
      <w:proofErr w:type="spellEnd"/>
      <w:r>
        <w:t xml:space="preserve">/ verstand/ </w:t>
      </w:r>
      <w:proofErr w:type="spellStart"/>
      <w:r>
        <w:t>baide</w:t>
      </w:r>
      <w:proofErr w:type="spellEnd"/>
      <w:r>
        <w:t xml:space="preserve"> </w:t>
      </w:r>
      <w:proofErr w:type="spellStart"/>
      <w:r>
        <w:t>guts</w:t>
      </w:r>
      <w:proofErr w:type="spellEnd"/>
      <w:r>
        <w:t xml:space="preserve"> </w:t>
      </w:r>
      <w:proofErr w:type="spellStart"/>
      <w:r>
        <w:t>vnd</w:t>
      </w:r>
      <w:proofErr w:type="spellEnd"/>
      <w:r>
        <w:t xml:space="preserve"> </w:t>
      </w:r>
      <w:proofErr w:type="spellStart"/>
      <w:r>
        <w:t>böß</w:t>
      </w:r>
      <w:proofErr w:type="spellEnd"/>
      <w:r>
        <w:t xml:space="preserve">. </w:t>
      </w:r>
      <w:proofErr w:type="spellStart"/>
      <w:r>
        <w:t>vnd</w:t>
      </w:r>
      <w:proofErr w:type="spellEnd"/>
      <w:r>
        <w:t xml:space="preserve"> zu den Ephesern spricht er/ </w:t>
      </w:r>
      <w:proofErr w:type="spellStart"/>
      <w:r>
        <w:t>vnd</w:t>
      </w:r>
      <w:proofErr w:type="spellEnd"/>
      <w:r>
        <w:t xml:space="preserve"> hat </w:t>
      </w:r>
      <w:proofErr w:type="spellStart"/>
      <w:r>
        <w:t>vns</w:t>
      </w:r>
      <w:proofErr w:type="spellEnd"/>
      <w:r>
        <w:t xml:space="preserve"> verordnet zur </w:t>
      </w:r>
      <w:proofErr w:type="spellStart"/>
      <w:r>
        <w:t>kindtschafft</w:t>
      </w:r>
      <w:proofErr w:type="spellEnd"/>
      <w:r>
        <w:t xml:space="preserve"> gegen </w:t>
      </w:r>
      <w:proofErr w:type="spellStart"/>
      <w:r>
        <w:t>jm</w:t>
      </w:r>
      <w:proofErr w:type="spellEnd"/>
      <w:r>
        <w:t xml:space="preserve">/ durch </w:t>
      </w:r>
      <w:proofErr w:type="spellStart"/>
      <w:r>
        <w:t>Jhesum</w:t>
      </w:r>
      <w:proofErr w:type="spellEnd"/>
      <w:r>
        <w:t xml:space="preserve"> Christum/ nachdem </w:t>
      </w:r>
      <w:proofErr w:type="spellStart"/>
      <w:r>
        <w:t>wolgefallen</w:t>
      </w:r>
      <w:proofErr w:type="spellEnd"/>
      <w:r>
        <w:t xml:space="preserve"> seines willens/ zu lob der </w:t>
      </w:r>
      <w:proofErr w:type="spellStart"/>
      <w:r>
        <w:t>herrlichhait</w:t>
      </w:r>
      <w:proofErr w:type="spellEnd"/>
      <w:r>
        <w:t xml:space="preserve"> seiner </w:t>
      </w:r>
      <w:proofErr w:type="spellStart"/>
      <w:r>
        <w:t>genad</w:t>
      </w:r>
      <w:proofErr w:type="spellEnd"/>
      <w:r>
        <w:t xml:space="preserve">/ durch welchen er </w:t>
      </w:r>
      <w:proofErr w:type="spellStart"/>
      <w:r>
        <w:t>vns</w:t>
      </w:r>
      <w:proofErr w:type="spellEnd"/>
      <w:r>
        <w:t xml:space="preserve"> hat </w:t>
      </w:r>
      <w:proofErr w:type="spellStart"/>
      <w:r>
        <w:t>angnem</w:t>
      </w:r>
      <w:proofErr w:type="spellEnd"/>
      <w:r>
        <w:t xml:space="preserve"> gemacht dem geliebten / Deßgleichen spricht Mat. </w:t>
      </w:r>
      <w:proofErr w:type="spellStart"/>
      <w:r>
        <w:t>Kaufft</w:t>
      </w:r>
      <w:proofErr w:type="spellEnd"/>
      <w:r>
        <w:t xml:space="preserve"> man </w:t>
      </w:r>
      <w:proofErr w:type="spellStart"/>
      <w:r>
        <w:t>nit</w:t>
      </w:r>
      <w:proofErr w:type="spellEnd"/>
      <w:r>
        <w:t xml:space="preserve"> </w:t>
      </w:r>
      <w:proofErr w:type="spellStart"/>
      <w:r>
        <w:t>zwen</w:t>
      </w:r>
      <w:proofErr w:type="spellEnd"/>
      <w:r>
        <w:t xml:space="preserve"> Sperling </w:t>
      </w:r>
      <w:proofErr w:type="spellStart"/>
      <w:r>
        <w:t>vmb</w:t>
      </w:r>
      <w:proofErr w:type="spellEnd"/>
      <w:r>
        <w:t xml:space="preserve"> </w:t>
      </w:r>
      <w:proofErr w:type="spellStart"/>
      <w:r>
        <w:t>ainen</w:t>
      </w:r>
      <w:proofErr w:type="spellEnd"/>
      <w:r>
        <w:t xml:space="preserve"> </w:t>
      </w:r>
      <w:proofErr w:type="spellStart"/>
      <w:r>
        <w:t>pfenning</w:t>
      </w:r>
      <w:proofErr w:type="spellEnd"/>
      <w:r>
        <w:t xml:space="preserve">/ noch </w:t>
      </w:r>
      <w:proofErr w:type="spellStart"/>
      <w:r>
        <w:t>felt</w:t>
      </w:r>
      <w:proofErr w:type="spellEnd"/>
      <w:r>
        <w:t xml:space="preserve"> der selbigen </w:t>
      </w:r>
      <w:proofErr w:type="spellStart"/>
      <w:r>
        <w:t>kainer</w:t>
      </w:r>
      <w:proofErr w:type="spellEnd"/>
      <w:r>
        <w:t xml:space="preserve"> auf die erden on </w:t>
      </w:r>
      <w:proofErr w:type="spellStart"/>
      <w:r>
        <w:t>ewern</w:t>
      </w:r>
      <w:proofErr w:type="spellEnd"/>
      <w:r>
        <w:t xml:space="preserve"> </w:t>
      </w:r>
      <w:proofErr w:type="spellStart"/>
      <w:r>
        <w:t>vatter</w:t>
      </w:r>
      <w:proofErr w:type="spellEnd"/>
      <w:r>
        <w:t xml:space="preserve">. Nun aber </w:t>
      </w:r>
      <w:proofErr w:type="spellStart"/>
      <w:r>
        <w:t>seind</w:t>
      </w:r>
      <w:proofErr w:type="spellEnd"/>
      <w:r>
        <w:t xml:space="preserve"> </w:t>
      </w:r>
      <w:proofErr w:type="spellStart"/>
      <w:r>
        <w:t>ewre</w:t>
      </w:r>
      <w:proofErr w:type="spellEnd"/>
      <w:r>
        <w:t xml:space="preserve"> hat </w:t>
      </w:r>
      <w:proofErr w:type="spellStart"/>
      <w:r>
        <w:t>auff</w:t>
      </w:r>
      <w:proofErr w:type="spellEnd"/>
      <w:r>
        <w:t xml:space="preserve"> dem </w:t>
      </w:r>
      <w:proofErr w:type="spellStart"/>
      <w:r>
        <w:t>haupt</w:t>
      </w:r>
      <w:proofErr w:type="spellEnd"/>
      <w:r>
        <w:t xml:space="preserve"> </w:t>
      </w:r>
      <w:proofErr w:type="spellStart"/>
      <w:r>
        <w:t>gezelt</w:t>
      </w:r>
      <w:proofErr w:type="spellEnd"/>
      <w:r>
        <w:t xml:space="preserve">/ </w:t>
      </w:r>
      <w:proofErr w:type="spellStart"/>
      <w:r>
        <w:t>vnd</w:t>
      </w:r>
      <w:proofErr w:type="spellEnd"/>
      <w:r>
        <w:t xml:space="preserve"> Johannes. Jesus </w:t>
      </w:r>
      <w:proofErr w:type="spellStart"/>
      <w:r>
        <w:t>antwurt</w:t>
      </w:r>
      <w:proofErr w:type="spellEnd"/>
      <w:r>
        <w:t xml:space="preserve"> </w:t>
      </w:r>
      <w:proofErr w:type="spellStart"/>
      <w:r>
        <w:t>vnd</w:t>
      </w:r>
      <w:proofErr w:type="spellEnd"/>
      <w:r>
        <w:t xml:space="preserve"> sprach zu </w:t>
      </w:r>
      <w:proofErr w:type="spellStart"/>
      <w:r>
        <w:t>jn</w:t>
      </w:r>
      <w:proofErr w:type="spellEnd"/>
      <w:r>
        <w:t xml:space="preserve">/ murret nicht </w:t>
      </w:r>
      <w:proofErr w:type="spellStart"/>
      <w:r>
        <w:t>vnder</w:t>
      </w:r>
      <w:proofErr w:type="spellEnd"/>
      <w:r>
        <w:t xml:space="preserve"> </w:t>
      </w:r>
      <w:proofErr w:type="spellStart"/>
      <w:r>
        <w:t>ainander</w:t>
      </w:r>
      <w:proofErr w:type="spellEnd"/>
      <w:r>
        <w:t xml:space="preserve">/ Es </w:t>
      </w:r>
      <w:proofErr w:type="spellStart"/>
      <w:r>
        <w:t>kan</w:t>
      </w:r>
      <w:proofErr w:type="spellEnd"/>
      <w:r>
        <w:t xml:space="preserve"> </w:t>
      </w:r>
      <w:proofErr w:type="spellStart"/>
      <w:r>
        <w:t>nyemand</w:t>
      </w:r>
      <w:proofErr w:type="spellEnd"/>
      <w:r>
        <w:t xml:space="preserve"> zu mir kommen/ es sey dann/ das </w:t>
      </w:r>
      <w:proofErr w:type="spellStart"/>
      <w:r>
        <w:t>jn</w:t>
      </w:r>
      <w:proofErr w:type="spellEnd"/>
      <w:r>
        <w:t xml:space="preserve"> ziehe der </w:t>
      </w:r>
      <w:proofErr w:type="spellStart"/>
      <w:r>
        <w:t>vatter</w:t>
      </w:r>
      <w:proofErr w:type="spellEnd"/>
      <w:r>
        <w:t xml:space="preserve">/ der mich gesandt hat/ Das ist/ ob man gleich </w:t>
      </w:r>
      <w:proofErr w:type="spellStart"/>
      <w:r>
        <w:t>vil</w:t>
      </w:r>
      <w:proofErr w:type="spellEnd"/>
      <w:r>
        <w:t xml:space="preserve"> </w:t>
      </w:r>
      <w:proofErr w:type="spellStart"/>
      <w:r>
        <w:t>wirdt</w:t>
      </w:r>
      <w:proofErr w:type="spellEnd"/>
      <w:r>
        <w:t xml:space="preserve"> leeren </w:t>
      </w:r>
      <w:proofErr w:type="spellStart"/>
      <w:r>
        <w:t>vnd</w:t>
      </w:r>
      <w:proofErr w:type="spellEnd"/>
      <w:r>
        <w:t xml:space="preserve"> predigen/ mit </w:t>
      </w:r>
      <w:proofErr w:type="spellStart"/>
      <w:r>
        <w:t>wercken</w:t>
      </w:r>
      <w:proofErr w:type="spellEnd"/>
      <w:r>
        <w:t xml:space="preserve"> </w:t>
      </w:r>
      <w:proofErr w:type="spellStart"/>
      <w:r>
        <w:t>bemuen</w:t>
      </w:r>
      <w:proofErr w:type="spellEnd"/>
      <w:r>
        <w:t xml:space="preserve">/ So </w:t>
      </w:r>
      <w:proofErr w:type="spellStart"/>
      <w:r>
        <w:t>wirdt</w:t>
      </w:r>
      <w:proofErr w:type="spellEnd"/>
      <w:r>
        <w:t xml:space="preserve"> doch </w:t>
      </w:r>
      <w:proofErr w:type="spellStart"/>
      <w:r>
        <w:t>nyemandt</w:t>
      </w:r>
      <w:proofErr w:type="spellEnd"/>
      <w:r>
        <w:t xml:space="preserve"> glauben/ dann eben die der </w:t>
      </w:r>
      <w:proofErr w:type="spellStart"/>
      <w:r>
        <w:t>vatter</w:t>
      </w:r>
      <w:proofErr w:type="spellEnd"/>
      <w:r>
        <w:t xml:space="preserve"> </w:t>
      </w:r>
      <w:proofErr w:type="spellStart"/>
      <w:r>
        <w:t>zeücht</w:t>
      </w:r>
      <w:proofErr w:type="spellEnd"/>
      <w:r>
        <w:t xml:space="preserve">/ durch sein </w:t>
      </w:r>
      <w:proofErr w:type="spellStart"/>
      <w:r>
        <w:t>wort</w:t>
      </w:r>
      <w:proofErr w:type="spellEnd"/>
      <w:r>
        <w:t xml:space="preserve">/ </w:t>
      </w:r>
      <w:proofErr w:type="spellStart"/>
      <w:r>
        <w:t>vnd</w:t>
      </w:r>
      <w:proofErr w:type="spellEnd"/>
      <w:r>
        <w:t xml:space="preserve"> durch den </w:t>
      </w:r>
      <w:proofErr w:type="spellStart"/>
      <w:r>
        <w:t>gaist</w:t>
      </w:r>
      <w:proofErr w:type="spellEnd"/>
      <w:r>
        <w:t xml:space="preserve"> der im </w:t>
      </w:r>
      <w:proofErr w:type="spellStart"/>
      <w:r>
        <w:t>hertzen</w:t>
      </w:r>
      <w:proofErr w:type="spellEnd"/>
      <w:r>
        <w:t xml:space="preserve"> leeret/ wie er dann hernach selber </w:t>
      </w:r>
      <w:proofErr w:type="spellStart"/>
      <w:r>
        <w:t>außlegt</w:t>
      </w:r>
      <w:proofErr w:type="spellEnd"/>
      <w:r>
        <w:t xml:space="preserve"> </w:t>
      </w:r>
      <w:proofErr w:type="spellStart"/>
      <w:r>
        <w:t>vnd</w:t>
      </w:r>
      <w:proofErr w:type="spellEnd"/>
      <w:r>
        <w:t xml:space="preserve"> spricht/ Es ist </w:t>
      </w:r>
      <w:proofErr w:type="spellStart"/>
      <w:r>
        <w:t>geschriben</w:t>
      </w:r>
      <w:proofErr w:type="spellEnd"/>
      <w:r>
        <w:t xml:space="preserve"> in den Propheten/ </w:t>
      </w:r>
      <w:proofErr w:type="spellStart"/>
      <w:r>
        <w:t>sy</w:t>
      </w:r>
      <w:proofErr w:type="spellEnd"/>
      <w:r>
        <w:t xml:space="preserve"> werden all von </w:t>
      </w:r>
      <w:proofErr w:type="spellStart"/>
      <w:r>
        <w:t>got</w:t>
      </w:r>
      <w:proofErr w:type="spellEnd"/>
      <w:r>
        <w:t xml:space="preserve"> geleert sein. Wer es nun </w:t>
      </w:r>
      <w:proofErr w:type="spellStart"/>
      <w:r>
        <w:t>hort</w:t>
      </w:r>
      <w:proofErr w:type="spellEnd"/>
      <w:r>
        <w:t xml:space="preserve"> von meinem </w:t>
      </w:r>
      <w:proofErr w:type="spellStart"/>
      <w:r>
        <w:t>vatter</w:t>
      </w:r>
      <w:proofErr w:type="spellEnd"/>
      <w:r>
        <w:t xml:space="preserve">/ </w:t>
      </w:r>
      <w:proofErr w:type="spellStart"/>
      <w:r>
        <w:t>vnd</w:t>
      </w:r>
      <w:proofErr w:type="spellEnd"/>
      <w:r>
        <w:t xml:space="preserve"> </w:t>
      </w:r>
      <w:proofErr w:type="spellStart"/>
      <w:r>
        <w:t>lernets</w:t>
      </w:r>
      <w:proofErr w:type="spellEnd"/>
      <w:r>
        <w:t xml:space="preserve">/ der </w:t>
      </w:r>
      <w:proofErr w:type="spellStart"/>
      <w:r>
        <w:t>kompt</w:t>
      </w:r>
      <w:proofErr w:type="spellEnd"/>
      <w:r>
        <w:t xml:space="preserve"> zu mir/ </w:t>
      </w:r>
    </w:p>
    <w:p w14:paraId="079C95A5" w14:textId="77777777" w:rsidR="008B3220" w:rsidRDefault="008B3220" w:rsidP="008B3220">
      <w:pPr>
        <w:pStyle w:val="StandardWeb"/>
      </w:pPr>
      <w:proofErr w:type="spellStart"/>
      <w:r>
        <w:t>Weyter</w:t>
      </w:r>
      <w:proofErr w:type="spellEnd"/>
      <w:r>
        <w:t xml:space="preserve"> spricht er im selben </w:t>
      </w:r>
      <w:proofErr w:type="spellStart"/>
      <w:r>
        <w:t>Capittel</w:t>
      </w:r>
      <w:proofErr w:type="spellEnd"/>
      <w:r>
        <w:t xml:space="preserve">/ Die </w:t>
      </w:r>
      <w:proofErr w:type="spellStart"/>
      <w:r>
        <w:t>wort</w:t>
      </w:r>
      <w:proofErr w:type="spellEnd"/>
      <w:r>
        <w:t xml:space="preserve"> die ich rede/ die </w:t>
      </w:r>
      <w:proofErr w:type="spellStart"/>
      <w:r>
        <w:t>seind</w:t>
      </w:r>
      <w:proofErr w:type="spellEnd"/>
      <w:r>
        <w:t xml:space="preserve"> </w:t>
      </w:r>
      <w:proofErr w:type="spellStart"/>
      <w:r>
        <w:t>gaist</w:t>
      </w:r>
      <w:proofErr w:type="spellEnd"/>
      <w:r>
        <w:t xml:space="preserve"> </w:t>
      </w:r>
      <w:proofErr w:type="spellStart"/>
      <w:r>
        <w:t>vnd</w:t>
      </w:r>
      <w:proofErr w:type="spellEnd"/>
      <w:r>
        <w:t xml:space="preserve"> leben/ aber es </w:t>
      </w:r>
      <w:proofErr w:type="spellStart"/>
      <w:r>
        <w:t>seind</w:t>
      </w:r>
      <w:proofErr w:type="spellEnd"/>
      <w:r>
        <w:t xml:space="preserve"> </w:t>
      </w:r>
      <w:proofErr w:type="spellStart"/>
      <w:r>
        <w:t>etlich</w:t>
      </w:r>
      <w:proofErr w:type="spellEnd"/>
      <w:r>
        <w:t xml:space="preserve"> </w:t>
      </w:r>
      <w:proofErr w:type="spellStart"/>
      <w:r>
        <w:t>vnder</w:t>
      </w:r>
      <w:proofErr w:type="spellEnd"/>
      <w:r>
        <w:t xml:space="preserve"> </w:t>
      </w:r>
      <w:proofErr w:type="spellStart"/>
      <w:r>
        <w:t>eüch</w:t>
      </w:r>
      <w:proofErr w:type="spellEnd"/>
      <w:r>
        <w:t xml:space="preserve">/ die glauben </w:t>
      </w:r>
      <w:proofErr w:type="spellStart"/>
      <w:r>
        <w:t>nit</w:t>
      </w:r>
      <w:proofErr w:type="spellEnd"/>
      <w:r>
        <w:t xml:space="preserve">/ dann Jesus </w:t>
      </w:r>
      <w:proofErr w:type="spellStart"/>
      <w:r>
        <w:t>üßte</w:t>
      </w:r>
      <w:proofErr w:type="spellEnd"/>
      <w:r>
        <w:t xml:space="preserve"> von </w:t>
      </w:r>
      <w:proofErr w:type="spellStart"/>
      <w:r>
        <w:t>anfang</w:t>
      </w:r>
      <w:proofErr w:type="spellEnd"/>
      <w:r>
        <w:t xml:space="preserve"> </w:t>
      </w:r>
      <w:proofErr w:type="spellStart"/>
      <w:r>
        <w:t>wol</w:t>
      </w:r>
      <w:proofErr w:type="spellEnd"/>
      <w:r>
        <w:t xml:space="preserve">/ welche </w:t>
      </w:r>
      <w:proofErr w:type="spellStart"/>
      <w:r>
        <w:t>nit</w:t>
      </w:r>
      <w:proofErr w:type="spellEnd"/>
      <w:r>
        <w:t xml:space="preserve"> glauben wurden/ </w:t>
      </w:r>
      <w:proofErr w:type="spellStart"/>
      <w:r>
        <w:t>vnnd</w:t>
      </w:r>
      <w:proofErr w:type="spellEnd"/>
      <w:r>
        <w:t xml:space="preserve"> welcher </w:t>
      </w:r>
      <w:proofErr w:type="spellStart"/>
      <w:r>
        <w:t>jn</w:t>
      </w:r>
      <w:proofErr w:type="spellEnd"/>
      <w:r>
        <w:t xml:space="preserve"> verraten wurde/ </w:t>
      </w:r>
      <w:proofErr w:type="spellStart"/>
      <w:r>
        <w:t>vnd</w:t>
      </w:r>
      <w:proofErr w:type="spellEnd"/>
      <w:r>
        <w:t xml:space="preserve"> er sprach/ </w:t>
      </w:r>
      <w:proofErr w:type="spellStart"/>
      <w:r>
        <w:t>Darumb</w:t>
      </w:r>
      <w:proofErr w:type="spellEnd"/>
      <w:r>
        <w:t xml:space="preserve"> hab ich </w:t>
      </w:r>
      <w:proofErr w:type="spellStart"/>
      <w:r>
        <w:t>eüch</w:t>
      </w:r>
      <w:proofErr w:type="spellEnd"/>
      <w:r>
        <w:t xml:space="preserve"> gesagt/ </w:t>
      </w:r>
      <w:proofErr w:type="spellStart"/>
      <w:r>
        <w:t>nyemandt</w:t>
      </w:r>
      <w:proofErr w:type="spellEnd"/>
      <w:r>
        <w:t xml:space="preserve"> </w:t>
      </w:r>
      <w:proofErr w:type="spellStart"/>
      <w:r>
        <w:t>kan</w:t>
      </w:r>
      <w:proofErr w:type="spellEnd"/>
      <w:r>
        <w:t xml:space="preserve"> zu mir kommen/ es sey </w:t>
      </w:r>
      <w:proofErr w:type="spellStart"/>
      <w:r>
        <w:t>jm</w:t>
      </w:r>
      <w:proofErr w:type="spellEnd"/>
      <w:r>
        <w:t xml:space="preserve"> dann von meinem </w:t>
      </w:r>
      <w:proofErr w:type="spellStart"/>
      <w:r>
        <w:t>vatter</w:t>
      </w:r>
      <w:proofErr w:type="spellEnd"/>
      <w:r>
        <w:t xml:space="preserve"> geben. Merck hie </w:t>
      </w:r>
      <w:proofErr w:type="spellStart"/>
      <w:r>
        <w:t>auff</w:t>
      </w:r>
      <w:proofErr w:type="spellEnd"/>
      <w:r>
        <w:t xml:space="preserve"> </w:t>
      </w:r>
      <w:proofErr w:type="spellStart"/>
      <w:r>
        <w:t>disen</w:t>
      </w:r>
      <w:proofErr w:type="spellEnd"/>
      <w:r>
        <w:t xml:space="preserve"> </w:t>
      </w:r>
      <w:proofErr w:type="spellStart"/>
      <w:r>
        <w:t>text</w:t>
      </w:r>
      <w:proofErr w:type="spellEnd"/>
      <w:r>
        <w:t xml:space="preserve">. Der </w:t>
      </w:r>
      <w:proofErr w:type="spellStart"/>
      <w:r>
        <w:t>herr</w:t>
      </w:r>
      <w:proofErr w:type="spellEnd"/>
      <w:r>
        <w:t xml:space="preserve"> spricht/ die </w:t>
      </w:r>
      <w:proofErr w:type="spellStart"/>
      <w:r>
        <w:t>wort</w:t>
      </w:r>
      <w:proofErr w:type="spellEnd"/>
      <w:r>
        <w:t xml:space="preserve"> die ich </w:t>
      </w:r>
      <w:proofErr w:type="spellStart"/>
      <w:r>
        <w:t>red</w:t>
      </w:r>
      <w:proofErr w:type="spellEnd"/>
      <w:r>
        <w:t xml:space="preserve">/ die </w:t>
      </w:r>
      <w:proofErr w:type="spellStart"/>
      <w:r>
        <w:t>seind</w:t>
      </w:r>
      <w:proofErr w:type="spellEnd"/>
      <w:r>
        <w:t xml:space="preserve"> </w:t>
      </w:r>
      <w:proofErr w:type="spellStart"/>
      <w:r>
        <w:t>gaist</w:t>
      </w:r>
      <w:proofErr w:type="spellEnd"/>
      <w:r>
        <w:t xml:space="preserve"> </w:t>
      </w:r>
      <w:proofErr w:type="spellStart"/>
      <w:r>
        <w:t>vnd</w:t>
      </w:r>
      <w:proofErr w:type="spellEnd"/>
      <w:r>
        <w:t xml:space="preserve"> leben/ aber es </w:t>
      </w:r>
      <w:proofErr w:type="spellStart"/>
      <w:r>
        <w:t>seind</w:t>
      </w:r>
      <w:proofErr w:type="spellEnd"/>
      <w:r>
        <w:t xml:space="preserve"> </w:t>
      </w:r>
      <w:proofErr w:type="spellStart"/>
      <w:r>
        <w:t>etlich</w:t>
      </w:r>
      <w:proofErr w:type="spellEnd"/>
      <w:r>
        <w:t xml:space="preserve"> </w:t>
      </w:r>
      <w:proofErr w:type="spellStart"/>
      <w:r>
        <w:t>vnder</w:t>
      </w:r>
      <w:proofErr w:type="spellEnd"/>
      <w:r>
        <w:t xml:space="preserve"> </w:t>
      </w:r>
      <w:proofErr w:type="spellStart"/>
      <w:r>
        <w:t>eüch</w:t>
      </w:r>
      <w:proofErr w:type="spellEnd"/>
      <w:r>
        <w:t xml:space="preserve">/ die glauben nicht. </w:t>
      </w:r>
      <w:proofErr w:type="spellStart"/>
      <w:r>
        <w:t>vnd</w:t>
      </w:r>
      <w:proofErr w:type="spellEnd"/>
      <w:r>
        <w:t xml:space="preserve"> setzt der </w:t>
      </w:r>
      <w:proofErr w:type="spellStart"/>
      <w:r>
        <w:t>Euangelisch</w:t>
      </w:r>
      <w:proofErr w:type="spellEnd"/>
      <w:r>
        <w:t xml:space="preserve"> Johann </w:t>
      </w:r>
      <w:proofErr w:type="spellStart"/>
      <w:r>
        <w:t>vrsach</w:t>
      </w:r>
      <w:proofErr w:type="spellEnd"/>
      <w:r>
        <w:t xml:space="preserve"> </w:t>
      </w:r>
      <w:proofErr w:type="spellStart"/>
      <w:r>
        <w:t>diser</w:t>
      </w:r>
      <w:proofErr w:type="spellEnd"/>
      <w:r>
        <w:t xml:space="preserve"> </w:t>
      </w:r>
      <w:proofErr w:type="spellStart"/>
      <w:r>
        <w:t>red</w:t>
      </w:r>
      <w:proofErr w:type="spellEnd"/>
      <w:r>
        <w:t xml:space="preserve"> Christi hinzu/ </w:t>
      </w:r>
      <w:proofErr w:type="spellStart"/>
      <w:r>
        <w:t>vmb</w:t>
      </w:r>
      <w:proofErr w:type="spellEnd"/>
      <w:r>
        <w:t xml:space="preserve"> </w:t>
      </w:r>
      <w:proofErr w:type="spellStart"/>
      <w:r>
        <w:t>jrs</w:t>
      </w:r>
      <w:proofErr w:type="spellEnd"/>
      <w:r>
        <w:t xml:space="preserve"> </w:t>
      </w:r>
      <w:proofErr w:type="spellStart"/>
      <w:r>
        <w:t>vnglaubens</w:t>
      </w:r>
      <w:proofErr w:type="spellEnd"/>
      <w:r>
        <w:t xml:space="preserve"> willen </w:t>
      </w:r>
      <w:proofErr w:type="spellStart"/>
      <w:r>
        <w:t>vnd</w:t>
      </w:r>
      <w:proofErr w:type="spellEnd"/>
      <w:r>
        <w:t xml:space="preserve"> spricht/ dann Jesus </w:t>
      </w:r>
      <w:proofErr w:type="spellStart"/>
      <w:r>
        <w:t>wüßt</w:t>
      </w:r>
      <w:proofErr w:type="spellEnd"/>
      <w:r>
        <w:t xml:space="preserve"> von </w:t>
      </w:r>
      <w:proofErr w:type="spellStart"/>
      <w:r>
        <w:t>anfang</w:t>
      </w:r>
      <w:proofErr w:type="spellEnd"/>
      <w:r>
        <w:t xml:space="preserve"> </w:t>
      </w:r>
      <w:proofErr w:type="spellStart"/>
      <w:r>
        <w:t>wol</w:t>
      </w:r>
      <w:proofErr w:type="spellEnd"/>
      <w:r>
        <w:t xml:space="preserve">/ welche </w:t>
      </w:r>
      <w:proofErr w:type="spellStart"/>
      <w:r>
        <w:t>nit</w:t>
      </w:r>
      <w:proofErr w:type="spellEnd"/>
      <w:r>
        <w:t xml:space="preserve"> </w:t>
      </w:r>
      <w:proofErr w:type="spellStart"/>
      <w:r>
        <w:t>gelauben</w:t>
      </w:r>
      <w:proofErr w:type="spellEnd"/>
      <w:r>
        <w:t xml:space="preserve"> wurden/ </w:t>
      </w:r>
      <w:proofErr w:type="spellStart"/>
      <w:r>
        <w:t>vnd</w:t>
      </w:r>
      <w:proofErr w:type="spellEnd"/>
      <w:r>
        <w:t xml:space="preserve"> welcher </w:t>
      </w:r>
      <w:proofErr w:type="spellStart"/>
      <w:r>
        <w:t>jn</w:t>
      </w:r>
      <w:proofErr w:type="spellEnd"/>
      <w:r>
        <w:t xml:space="preserve"> </w:t>
      </w:r>
      <w:proofErr w:type="spellStart"/>
      <w:r>
        <w:t>verratten</w:t>
      </w:r>
      <w:proofErr w:type="spellEnd"/>
      <w:r>
        <w:t xml:space="preserve"> wurde/ das ist/ Darumb hat Jesus so </w:t>
      </w:r>
      <w:proofErr w:type="spellStart"/>
      <w:r>
        <w:t>aigentlich</w:t>
      </w:r>
      <w:proofErr w:type="spellEnd"/>
      <w:r>
        <w:t xml:space="preserve"> gesagt zu den </w:t>
      </w:r>
      <w:proofErr w:type="spellStart"/>
      <w:r>
        <w:t>juden</w:t>
      </w:r>
      <w:proofErr w:type="spellEnd"/>
      <w:r>
        <w:t xml:space="preserve">/ das </w:t>
      </w:r>
      <w:proofErr w:type="spellStart"/>
      <w:r>
        <w:t>etlich</w:t>
      </w:r>
      <w:proofErr w:type="spellEnd"/>
      <w:r>
        <w:t xml:space="preserve"> </w:t>
      </w:r>
      <w:proofErr w:type="spellStart"/>
      <w:r>
        <w:t>vnder</w:t>
      </w:r>
      <w:proofErr w:type="spellEnd"/>
      <w:r>
        <w:t xml:space="preserve"> </w:t>
      </w:r>
      <w:proofErr w:type="spellStart"/>
      <w:r>
        <w:t>jnen</w:t>
      </w:r>
      <w:proofErr w:type="spellEnd"/>
      <w:r>
        <w:t xml:space="preserve"> wären/ die da </w:t>
      </w:r>
      <w:proofErr w:type="spellStart"/>
      <w:r>
        <w:t>nit</w:t>
      </w:r>
      <w:proofErr w:type="spellEnd"/>
      <w:r>
        <w:t xml:space="preserve"> glaubten/ dann er </w:t>
      </w:r>
      <w:proofErr w:type="spellStart"/>
      <w:r>
        <w:t>wüßt</w:t>
      </w:r>
      <w:proofErr w:type="spellEnd"/>
      <w:r>
        <w:t xml:space="preserve"> </w:t>
      </w:r>
      <w:proofErr w:type="spellStart"/>
      <w:r>
        <w:t>vnd</w:t>
      </w:r>
      <w:proofErr w:type="spellEnd"/>
      <w:r>
        <w:t xml:space="preserve"> </w:t>
      </w:r>
      <w:proofErr w:type="spellStart"/>
      <w:r>
        <w:t>kandt</w:t>
      </w:r>
      <w:proofErr w:type="spellEnd"/>
      <w:r>
        <w:t xml:space="preserve"> </w:t>
      </w:r>
      <w:proofErr w:type="spellStart"/>
      <w:r>
        <w:t>sy</w:t>
      </w:r>
      <w:proofErr w:type="spellEnd"/>
      <w:r>
        <w:t xml:space="preserve"> </w:t>
      </w:r>
      <w:proofErr w:type="spellStart"/>
      <w:r>
        <w:t>wol</w:t>
      </w:r>
      <w:proofErr w:type="spellEnd"/>
      <w:r>
        <w:t xml:space="preserve">/ </w:t>
      </w:r>
      <w:proofErr w:type="spellStart"/>
      <w:r>
        <w:t>baid</w:t>
      </w:r>
      <w:proofErr w:type="spellEnd"/>
      <w:r>
        <w:t xml:space="preserve"> die </w:t>
      </w:r>
      <w:proofErr w:type="spellStart"/>
      <w:r>
        <w:t>glaubigen</w:t>
      </w:r>
      <w:proofErr w:type="spellEnd"/>
      <w:r>
        <w:t xml:space="preserve"> </w:t>
      </w:r>
      <w:proofErr w:type="spellStart"/>
      <w:r>
        <w:t>vnd</w:t>
      </w:r>
      <w:proofErr w:type="spellEnd"/>
      <w:r>
        <w:t xml:space="preserve"> </w:t>
      </w:r>
      <w:proofErr w:type="spellStart"/>
      <w:r>
        <w:t>vnglaubigen</w:t>
      </w:r>
      <w:proofErr w:type="spellEnd"/>
      <w:r>
        <w:t xml:space="preserve">/ </w:t>
      </w:r>
      <w:proofErr w:type="spellStart"/>
      <w:r>
        <w:t>vnd</w:t>
      </w:r>
      <w:proofErr w:type="spellEnd"/>
      <w:r>
        <w:t xml:space="preserve"> auch sein </w:t>
      </w:r>
      <w:proofErr w:type="spellStart"/>
      <w:r>
        <w:t>verrätter</w:t>
      </w:r>
      <w:proofErr w:type="spellEnd"/>
      <w:r>
        <w:t xml:space="preserve">/ </w:t>
      </w:r>
      <w:proofErr w:type="spellStart"/>
      <w:r>
        <w:t>vnd</w:t>
      </w:r>
      <w:proofErr w:type="spellEnd"/>
      <w:r>
        <w:t xml:space="preserve"> </w:t>
      </w:r>
      <w:proofErr w:type="spellStart"/>
      <w:r>
        <w:t>warß</w:t>
      </w:r>
      <w:proofErr w:type="spellEnd"/>
      <w:r>
        <w:t xml:space="preserve"> gewiß das </w:t>
      </w:r>
      <w:proofErr w:type="spellStart"/>
      <w:r>
        <w:t>jm</w:t>
      </w:r>
      <w:proofErr w:type="spellEnd"/>
      <w:r>
        <w:t xml:space="preserve"> sein wissen </w:t>
      </w:r>
      <w:proofErr w:type="spellStart"/>
      <w:r>
        <w:t>vnd</w:t>
      </w:r>
      <w:proofErr w:type="spellEnd"/>
      <w:r>
        <w:t xml:space="preserve"> sein </w:t>
      </w:r>
      <w:proofErr w:type="spellStart"/>
      <w:r>
        <w:t>fürsehung</w:t>
      </w:r>
      <w:proofErr w:type="spellEnd"/>
      <w:r>
        <w:t xml:space="preserve"> nicht </w:t>
      </w:r>
      <w:proofErr w:type="spellStart"/>
      <w:r>
        <w:t>fälet</w:t>
      </w:r>
      <w:proofErr w:type="spellEnd"/>
      <w:r>
        <w:t xml:space="preserve">. So </w:t>
      </w:r>
      <w:proofErr w:type="spellStart"/>
      <w:r>
        <w:t>sihest</w:t>
      </w:r>
      <w:proofErr w:type="spellEnd"/>
      <w:r>
        <w:t xml:space="preserve"> du nun klärlich/ das glauben oder </w:t>
      </w:r>
      <w:proofErr w:type="spellStart"/>
      <w:r>
        <w:t>nit</w:t>
      </w:r>
      <w:proofErr w:type="spellEnd"/>
      <w:r>
        <w:t xml:space="preserve"> glauben/ </w:t>
      </w:r>
      <w:proofErr w:type="spellStart"/>
      <w:r>
        <w:t>vnd</w:t>
      </w:r>
      <w:proofErr w:type="spellEnd"/>
      <w:r>
        <w:t xml:space="preserve"> verraten kommet </w:t>
      </w:r>
      <w:proofErr w:type="spellStart"/>
      <w:r>
        <w:t>auß</w:t>
      </w:r>
      <w:proofErr w:type="spellEnd"/>
      <w:r>
        <w:t xml:space="preserve"> der </w:t>
      </w:r>
      <w:proofErr w:type="spellStart"/>
      <w:r>
        <w:t>fürsehung</w:t>
      </w:r>
      <w:proofErr w:type="spellEnd"/>
      <w:r>
        <w:t xml:space="preserve"> Gottes/ </w:t>
      </w:r>
      <w:proofErr w:type="spellStart"/>
      <w:r>
        <w:t>vnd</w:t>
      </w:r>
      <w:proofErr w:type="spellEnd"/>
      <w:r>
        <w:t xml:space="preserve"> </w:t>
      </w:r>
      <w:proofErr w:type="spellStart"/>
      <w:r>
        <w:t>nit</w:t>
      </w:r>
      <w:proofErr w:type="spellEnd"/>
      <w:r>
        <w:t xml:space="preserve"> die </w:t>
      </w:r>
      <w:proofErr w:type="spellStart"/>
      <w:r>
        <w:t>fürsehung</w:t>
      </w:r>
      <w:proofErr w:type="spellEnd"/>
      <w:r>
        <w:t xml:space="preserve"> </w:t>
      </w:r>
      <w:proofErr w:type="spellStart"/>
      <w:r>
        <w:t>auß</w:t>
      </w:r>
      <w:proofErr w:type="spellEnd"/>
      <w:r>
        <w:t xml:space="preserve"> dem </w:t>
      </w:r>
      <w:proofErr w:type="spellStart"/>
      <w:r>
        <w:t>gelauben</w:t>
      </w:r>
      <w:proofErr w:type="spellEnd"/>
      <w:r>
        <w:t xml:space="preserve"> oder nicht glauben rc. </w:t>
      </w:r>
    </w:p>
    <w:p w14:paraId="1D258581" w14:textId="77777777" w:rsidR="008B3220" w:rsidRDefault="008B3220" w:rsidP="008B3220">
      <w:pPr>
        <w:pStyle w:val="StandardWeb"/>
      </w:pPr>
      <w:r>
        <w:t xml:space="preserve">Darumb irren die Sophisten/ so </w:t>
      </w:r>
      <w:proofErr w:type="spellStart"/>
      <w:r>
        <w:t>sy</w:t>
      </w:r>
      <w:proofErr w:type="spellEnd"/>
      <w:r>
        <w:t xml:space="preserve"> die </w:t>
      </w:r>
      <w:proofErr w:type="spellStart"/>
      <w:r>
        <w:t>ordnung</w:t>
      </w:r>
      <w:proofErr w:type="spellEnd"/>
      <w:r>
        <w:t xml:space="preserve"> der </w:t>
      </w:r>
      <w:proofErr w:type="spellStart"/>
      <w:r>
        <w:t>schrifft</w:t>
      </w:r>
      <w:proofErr w:type="spellEnd"/>
      <w:r>
        <w:t xml:space="preserve"> </w:t>
      </w:r>
      <w:proofErr w:type="spellStart"/>
      <w:r>
        <w:t>verkeren</w:t>
      </w:r>
      <w:proofErr w:type="spellEnd"/>
      <w:r>
        <w:t xml:space="preserve">/ </w:t>
      </w:r>
      <w:proofErr w:type="spellStart"/>
      <w:r>
        <w:t>vnd</w:t>
      </w:r>
      <w:proofErr w:type="spellEnd"/>
      <w:r>
        <w:t xml:space="preserve"> sprechen/ Ja </w:t>
      </w:r>
      <w:proofErr w:type="spellStart"/>
      <w:r>
        <w:t>hetten</w:t>
      </w:r>
      <w:proofErr w:type="spellEnd"/>
      <w:r>
        <w:t xml:space="preserve"> die Juden glaubt/ so </w:t>
      </w:r>
      <w:proofErr w:type="spellStart"/>
      <w:r>
        <w:t>hett</w:t>
      </w:r>
      <w:proofErr w:type="spellEnd"/>
      <w:r>
        <w:t xml:space="preserve"> auch Jesus von </w:t>
      </w:r>
      <w:proofErr w:type="spellStart"/>
      <w:r>
        <w:t>anfang</w:t>
      </w:r>
      <w:proofErr w:type="spellEnd"/>
      <w:r>
        <w:t xml:space="preserve"> </w:t>
      </w:r>
      <w:proofErr w:type="spellStart"/>
      <w:r>
        <w:t>gewüßt</w:t>
      </w:r>
      <w:proofErr w:type="spellEnd"/>
      <w:r>
        <w:t xml:space="preserve">/ das </w:t>
      </w:r>
      <w:proofErr w:type="spellStart"/>
      <w:r>
        <w:t>sy</w:t>
      </w:r>
      <w:proofErr w:type="spellEnd"/>
      <w:r>
        <w:t xml:space="preserve"> </w:t>
      </w:r>
      <w:proofErr w:type="spellStart"/>
      <w:r>
        <w:t>gelauben</w:t>
      </w:r>
      <w:proofErr w:type="spellEnd"/>
      <w:r>
        <w:t xml:space="preserve"> wurden/ wöllen also sagen/ Es </w:t>
      </w:r>
      <w:proofErr w:type="spellStart"/>
      <w:r>
        <w:t>stat</w:t>
      </w:r>
      <w:proofErr w:type="spellEnd"/>
      <w:r>
        <w:t xml:space="preserve"> ins </w:t>
      </w:r>
      <w:proofErr w:type="spellStart"/>
      <w:r>
        <w:t>menschen</w:t>
      </w:r>
      <w:proofErr w:type="spellEnd"/>
      <w:r>
        <w:t xml:space="preserve"> freyen willen/ das er glaub oder </w:t>
      </w:r>
      <w:proofErr w:type="spellStart"/>
      <w:r>
        <w:t>nit</w:t>
      </w:r>
      <w:proofErr w:type="spellEnd"/>
      <w:r>
        <w:t xml:space="preserve"> glaub/ welches nun </w:t>
      </w:r>
      <w:proofErr w:type="spellStart"/>
      <w:r>
        <w:t>geschicht</w:t>
      </w:r>
      <w:proofErr w:type="spellEnd"/>
      <w:r>
        <w:t xml:space="preserve"> das hat Jesus von </w:t>
      </w:r>
      <w:proofErr w:type="spellStart"/>
      <w:r>
        <w:t>anfang</w:t>
      </w:r>
      <w:proofErr w:type="spellEnd"/>
      <w:r>
        <w:t xml:space="preserve"> </w:t>
      </w:r>
      <w:proofErr w:type="spellStart"/>
      <w:r>
        <w:t>gewüßt</w:t>
      </w:r>
      <w:proofErr w:type="spellEnd"/>
      <w:r>
        <w:t xml:space="preserve">/ Also setzen </w:t>
      </w:r>
      <w:proofErr w:type="spellStart"/>
      <w:r>
        <w:t>sy</w:t>
      </w:r>
      <w:proofErr w:type="spellEnd"/>
      <w:r>
        <w:t xml:space="preserve"> </w:t>
      </w:r>
      <w:proofErr w:type="spellStart"/>
      <w:r>
        <w:t>jren</w:t>
      </w:r>
      <w:proofErr w:type="spellEnd"/>
      <w:r>
        <w:t xml:space="preserve"> erdichten freyen willen/ </w:t>
      </w:r>
      <w:proofErr w:type="spellStart"/>
      <w:r>
        <w:t>vnd</w:t>
      </w:r>
      <w:proofErr w:type="spellEnd"/>
      <w:r>
        <w:t xml:space="preserve"> die </w:t>
      </w:r>
      <w:proofErr w:type="spellStart"/>
      <w:r>
        <w:t>werck</w:t>
      </w:r>
      <w:proofErr w:type="spellEnd"/>
      <w:r>
        <w:t xml:space="preserve">/ der </w:t>
      </w:r>
      <w:proofErr w:type="spellStart"/>
      <w:r>
        <w:t>fürsehung</w:t>
      </w:r>
      <w:proofErr w:type="spellEnd"/>
      <w:r>
        <w:t xml:space="preserve"> Gottes für/und ziehen/ biegen/ </w:t>
      </w:r>
      <w:proofErr w:type="spellStart"/>
      <w:r>
        <w:t>vnd</w:t>
      </w:r>
      <w:proofErr w:type="spellEnd"/>
      <w:r>
        <w:t xml:space="preserve"> </w:t>
      </w:r>
      <w:proofErr w:type="spellStart"/>
      <w:r>
        <w:t>lencken</w:t>
      </w:r>
      <w:proofErr w:type="spellEnd"/>
      <w:r>
        <w:t xml:space="preserve">/ die </w:t>
      </w:r>
      <w:proofErr w:type="spellStart"/>
      <w:r>
        <w:t>fürsehung</w:t>
      </w:r>
      <w:proofErr w:type="spellEnd"/>
      <w:r>
        <w:t xml:space="preserve"> Gottes nach den </w:t>
      </w:r>
      <w:proofErr w:type="spellStart"/>
      <w:r>
        <w:t>wercken</w:t>
      </w:r>
      <w:proofErr w:type="spellEnd"/>
      <w:r>
        <w:t xml:space="preserve">/ </w:t>
      </w:r>
      <w:proofErr w:type="spellStart"/>
      <w:r>
        <w:t>vnd</w:t>
      </w:r>
      <w:proofErr w:type="spellEnd"/>
      <w:r>
        <w:t xml:space="preserve"> </w:t>
      </w:r>
      <w:proofErr w:type="spellStart"/>
      <w:r>
        <w:t>nit</w:t>
      </w:r>
      <w:proofErr w:type="spellEnd"/>
      <w:r>
        <w:t xml:space="preserve"> </w:t>
      </w:r>
      <w:proofErr w:type="spellStart"/>
      <w:r>
        <w:t>jren</w:t>
      </w:r>
      <w:proofErr w:type="spellEnd"/>
      <w:r>
        <w:t xml:space="preserve"> willen </w:t>
      </w:r>
      <w:proofErr w:type="spellStart"/>
      <w:r>
        <w:t>vnd</w:t>
      </w:r>
      <w:proofErr w:type="spellEnd"/>
      <w:r>
        <w:t xml:space="preserve"> </w:t>
      </w:r>
      <w:proofErr w:type="spellStart"/>
      <w:r>
        <w:t>werck</w:t>
      </w:r>
      <w:proofErr w:type="spellEnd"/>
      <w:r>
        <w:t xml:space="preserve"> nach der </w:t>
      </w:r>
      <w:proofErr w:type="spellStart"/>
      <w:r>
        <w:t>fürsehung</w:t>
      </w:r>
      <w:proofErr w:type="spellEnd"/>
      <w:r>
        <w:t xml:space="preserve">( </w:t>
      </w:r>
      <w:proofErr w:type="spellStart"/>
      <w:r>
        <w:t>vnd</w:t>
      </w:r>
      <w:proofErr w:type="spellEnd"/>
      <w:r>
        <w:t xml:space="preserve"> was ist das </w:t>
      </w:r>
      <w:proofErr w:type="spellStart"/>
      <w:r>
        <w:t>anderst</w:t>
      </w:r>
      <w:proofErr w:type="spellEnd"/>
      <w:r>
        <w:t xml:space="preserve"> gesagt/ dann </w:t>
      </w:r>
      <w:proofErr w:type="spellStart"/>
      <w:r>
        <w:t>got</w:t>
      </w:r>
      <w:proofErr w:type="spellEnd"/>
      <w:r>
        <w:t xml:space="preserve"> hats zuvor </w:t>
      </w:r>
      <w:proofErr w:type="spellStart"/>
      <w:r>
        <w:t>nit</w:t>
      </w:r>
      <w:proofErr w:type="spellEnd"/>
      <w:r>
        <w:t xml:space="preserve"> </w:t>
      </w:r>
      <w:proofErr w:type="spellStart"/>
      <w:r>
        <w:t>gewüßt</w:t>
      </w:r>
      <w:proofErr w:type="spellEnd"/>
      <w:r>
        <w:t xml:space="preserve">/ </w:t>
      </w:r>
      <w:proofErr w:type="spellStart"/>
      <w:r>
        <w:t>biß</w:t>
      </w:r>
      <w:proofErr w:type="spellEnd"/>
      <w:r>
        <w:t xml:space="preserve"> das der will oder </w:t>
      </w:r>
      <w:proofErr w:type="spellStart"/>
      <w:r>
        <w:t>werck</w:t>
      </w:r>
      <w:proofErr w:type="spellEnd"/>
      <w:r>
        <w:t xml:space="preserve"> verbracht </w:t>
      </w:r>
      <w:proofErr w:type="spellStart"/>
      <w:r>
        <w:t>seind</w:t>
      </w:r>
      <w:proofErr w:type="spellEnd"/>
      <w:r>
        <w:t xml:space="preserve">. Aber der Evangelist </w:t>
      </w:r>
      <w:proofErr w:type="spellStart"/>
      <w:r>
        <w:t>keret</w:t>
      </w:r>
      <w:proofErr w:type="spellEnd"/>
      <w:r>
        <w:t xml:space="preserve"> es gar </w:t>
      </w:r>
      <w:proofErr w:type="spellStart"/>
      <w:r>
        <w:t>vmb</w:t>
      </w:r>
      <w:proofErr w:type="spellEnd"/>
      <w:r>
        <w:t xml:space="preserve">/ </w:t>
      </w:r>
      <w:proofErr w:type="spellStart"/>
      <w:r>
        <w:t>vnd</w:t>
      </w:r>
      <w:proofErr w:type="spellEnd"/>
      <w:r>
        <w:t xml:space="preserve"> spricht/ das Jesus darumb hab gesagt zu den Juden/ das </w:t>
      </w:r>
      <w:proofErr w:type="spellStart"/>
      <w:r>
        <w:t>etlich</w:t>
      </w:r>
      <w:proofErr w:type="spellEnd"/>
      <w:r>
        <w:t xml:space="preserve"> </w:t>
      </w:r>
      <w:proofErr w:type="spellStart"/>
      <w:r>
        <w:t>vnder</w:t>
      </w:r>
      <w:proofErr w:type="spellEnd"/>
      <w:r>
        <w:t xml:space="preserve"> </w:t>
      </w:r>
      <w:proofErr w:type="spellStart"/>
      <w:r>
        <w:t>jnen</w:t>
      </w:r>
      <w:proofErr w:type="spellEnd"/>
      <w:r>
        <w:t xml:space="preserve"> seyen/ die </w:t>
      </w:r>
      <w:proofErr w:type="spellStart"/>
      <w:r>
        <w:t>nit</w:t>
      </w:r>
      <w:proofErr w:type="spellEnd"/>
      <w:r>
        <w:t xml:space="preserve"> </w:t>
      </w:r>
      <w:proofErr w:type="spellStart"/>
      <w:r>
        <w:t>gelaubten</w:t>
      </w:r>
      <w:proofErr w:type="spellEnd"/>
      <w:r>
        <w:t xml:space="preserve">/ dann er hab von </w:t>
      </w:r>
      <w:proofErr w:type="spellStart"/>
      <w:r>
        <w:t>anfang</w:t>
      </w:r>
      <w:proofErr w:type="spellEnd"/>
      <w:r>
        <w:t xml:space="preserve"> </w:t>
      </w:r>
      <w:proofErr w:type="spellStart"/>
      <w:r>
        <w:t>wol</w:t>
      </w:r>
      <w:proofErr w:type="spellEnd"/>
      <w:r>
        <w:t xml:space="preserve"> </w:t>
      </w:r>
      <w:proofErr w:type="spellStart"/>
      <w:r>
        <w:t>gewüßt</w:t>
      </w:r>
      <w:proofErr w:type="spellEnd"/>
      <w:r>
        <w:t xml:space="preserve">/ welche glauben wurden/ </w:t>
      </w:r>
      <w:proofErr w:type="spellStart"/>
      <w:r>
        <w:t>vnd</w:t>
      </w:r>
      <w:proofErr w:type="spellEnd"/>
      <w:r>
        <w:t xml:space="preserve"> welcher </w:t>
      </w:r>
      <w:proofErr w:type="spellStart"/>
      <w:r>
        <w:t>jn</w:t>
      </w:r>
      <w:proofErr w:type="spellEnd"/>
      <w:r>
        <w:t xml:space="preserve"> wurde verraten/ Damit er </w:t>
      </w:r>
      <w:proofErr w:type="spellStart"/>
      <w:r>
        <w:t>vns</w:t>
      </w:r>
      <w:proofErr w:type="spellEnd"/>
      <w:r>
        <w:t xml:space="preserve"> leeret/ das alle </w:t>
      </w:r>
      <w:proofErr w:type="spellStart"/>
      <w:r>
        <w:t>werck</w:t>
      </w:r>
      <w:proofErr w:type="spellEnd"/>
      <w:r>
        <w:t xml:space="preserve">/ glauben/ </w:t>
      </w:r>
      <w:proofErr w:type="spellStart"/>
      <w:r>
        <w:t>vnd</w:t>
      </w:r>
      <w:proofErr w:type="spellEnd"/>
      <w:r>
        <w:t xml:space="preserve"> </w:t>
      </w:r>
      <w:proofErr w:type="spellStart"/>
      <w:r>
        <w:t>nit</w:t>
      </w:r>
      <w:proofErr w:type="spellEnd"/>
      <w:r>
        <w:t xml:space="preserve"> glauben/ kommen </w:t>
      </w:r>
      <w:proofErr w:type="spellStart"/>
      <w:r>
        <w:t>anfengklich</w:t>
      </w:r>
      <w:proofErr w:type="spellEnd"/>
      <w:r>
        <w:t xml:space="preserve"> her/ </w:t>
      </w:r>
      <w:proofErr w:type="spellStart"/>
      <w:r>
        <w:t>auß</w:t>
      </w:r>
      <w:proofErr w:type="spellEnd"/>
      <w:r>
        <w:t xml:space="preserve"> der </w:t>
      </w:r>
      <w:proofErr w:type="spellStart"/>
      <w:r>
        <w:t>fürsehung</w:t>
      </w:r>
      <w:proofErr w:type="spellEnd"/>
      <w:r>
        <w:t xml:space="preserve"> Gottes/ </w:t>
      </w:r>
      <w:proofErr w:type="spellStart"/>
      <w:r>
        <w:t>vnd</w:t>
      </w:r>
      <w:proofErr w:type="spellEnd"/>
      <w:r>
        <w:t xml:space="preserve"> </w:t>
      </w:r>
      <w:proofErr w:type="spellStart"/>
      <w:r>
        <w:t>auß</w:t>
      </w:r>
      <w:proofErr w:type="spellEnd"/>
      <w:r>
        <w:t xml:space="preserve"> seiner </w:t>
      </w:r>
      <w:proofErr w:type="spellStart"/>
      <w:r>
        <w:t>ordnung</w:t>
      </w:r>
      <w:proofErr w:type="spellEnd"/>
      <w:r>
        <w:t xml:space="preserve">/ wie dann Christus selber hernach saget/ zu den Juden/ </w:t>
      </w:r>
      <w:proofErr w:type="spellStart"/>
      <w:r>
        <w:t>Darumb</w:t>
      </w:r>
      <w:proofErr w:type="spellEnd"/>
      <w:r>
        <w:t xml:space="preserve"> hab ich </w:t>
      </w:r>
      <w:proofErr w:type="spellStart"/>
      <w:r>
        <w:t>eüch</w:t>
      </w:r>
      <w:proofErr w:type="spellEnd"/>
      <w:r>
        <w:t xml:space="preserve"> gesagt/ </w:t>
      </w:r>
      <w:proofErr w:type="spellStart"/>
      <w:r>
        <w:t>Nyemandt</w:t>
      </w:r>
      <w:proofErr w:type="spellEnd"/>
      <w:r>
        <w:t xml:space="preserve"> </w:t>
      </w:r>
      <w:proofErr w:type="spellStart"/>
      <w:r>
        <w:t>kan</w:t>
      </w:r>
      <w:proofErr w:type="spellEnd"/>
      <w:r>
        <w:t xml:space="preserve"> zu mir kommen/ es sey </w:t>
      </w:r>
      <w:proofErr w:type="spellStart"/>
      <w:r>
        <w:t>jm</w:t>
      </w:r>
      <w:proofErr w:type="spellEnd"/>
      <w:r>
        <w:t xml:space="preserve"> dann von meinem </w:t>
      </w:r>
      <w:proofErr w:type="spellStart"/>
      <w:r>
        <w:t>vatter</w:t>
      </w:r>
      <w:proofErr w:type="spellEnd"/>
      <w:r>
        <w:t xml:space="preserve"> geben/ das ist/ </w:t>
      </w:r>
      <w:proofErr w:type="spellStart"/>
      <w:r>
        <w:t>nyemandt</w:t>
      </w:r>
      <w:proofErr w:type="spellEnd"/>
      <w:r>
        <w:t xml:space="preserve"> </w:t>
      </w:r>
      <w:proofErr w:type="spellStart"/>
      <w:r>
        <w:t>kan</w:t>
      </w:r>
      <w:proofErr w:type="spellEnd"/>
      <w:r>
        <w:t xml:space="preserve"> an mich glauben/ er sey dann vom </w:t>
      </w:r>
      <w:proofErr w:type="spellStart"/>
      <w:r>
        <w:t>vatter</w:t>
      </w:r>
      <w:proofErr w:type="spellEnd"/>
      <w:r>
        <w:t xml:space="preserve"> </w:t>
      </w:r>
      <w:proofErr w:type="spellStart"/>
      <w:r>
        <w:t>dartzu</w:t>
      </w:r>
      <w:proofErr w:type="spellEnd"/>
      <w:r>
        <w:t xml:space="preserve"> </w:t>
      </w:r>
      <w:proofErr w:type="spellStart"/>
      <w:r>
        <w:t>fürsehen</w:t>
      </w:r>
      <w:proofErr w:type="spellEnd"/>
      <w:r>
        <w:t xml:space="preserve"> </w:t>
      </w:r>
      <w:proofErr w:type="spellStart"/>
      <w:r>
        <w:t>vnd</w:t>
      </w:r>
      <w:proofErr w:type="spellEnd"/>
      <w:r>
        <w:t xml:space="preserve"> verordnet von </w:t>
      </w:r>
      <w:proofErr w:type="spellStart"/>
      <w:r>
        <w:t>ewigkait</w:t>
      </w:r>
      <w:proofErr w:type="spellEnd"/>
      <w:r>
        <w:t xml:space="preserve">/ das er an mich </w:t>
      </w:r>
      <w:proofErr w:type="spellStart"/>
      <w:r>
        <w:t>gelaube</w:t>
      </w:r>
      <w:proofErr w:type="spellEnd"/>
      <w:r>
        <w:t xml:space="preserve">/ so </w:t>
      </w:r>
      <w:proofErr w:type="spellStart"/>
      <w:r>
        <w:t>wirt</w:t>
      </w:r>
      <w:proofErr w:type="spellEnd"/>
      <w:r>
        <w:t xml:space="preserve"> er </w:t>
      </w:r>
      <w:proofErr w:type="spellStart"/>
      <w:r>
        <w:t>sunst</w:t>
      </w:r>
      <w:proofErr w:type="spellEnd"/>
      <w:r>
        <w:t xml:space="preserve"> </w:t>
      </w:r>
      <w:proofErr w:type="spellStart"/>
      <w:r>
        <w:t>nit</w:t>
      </w:r>
      <w:proofErr w:type="spellEnd"/>
      <w:r>
        <w:t xml:space="preserve"> glauben/ er sey dann vom </w:t>
      </w:r>
      <w:proofErr w:type="spellStart"/>
      <w:r>
        <w:t>vatter</w:t>
      </w:r>
      <w:proofErr w:type="spellEnd"/>
      <w:r>
        <w:t xml:space="preserve"> </w:t>
      </w:r>
      <w:proofErr w:type="spellStart"/>
      <w:r>
        <w:t>fürsehen</w:t>
      </w:r>
      <w:proofErr w:type="spellEnd"/>
      <w:r>
        <w:t xml:space="preserve">/ das er </w:t>
      </w:r>
      <w:proofErr w:type="spellStart"/>
      <w:r>
        <w:t>jn</w:t>
      </w:r>
      <w:proofErr w:type="spellEnd"/>
      <w:r>
        <w:t xml:space="preserve"> </w:t>
      </w:r>
      <w:proofErr w:type="spellStart"/>
      <w:r>
        <w:t>woll</w:t>
      </w:r>
      <w:proofErr w:type="spellEnd"/>
      <w:r>
        <w:t xml:space="preserve"> den glauben leeren/ </w:t>
      </w:r>
      <w:proofErr w:type="spellStart"/>
      <w:r>
        <w:t>vnd</w:t>
      </w:r>
      <w:proofErr w:type="spellEnd"/>
      <w:r>
        <w:t xml:space="preserve"> geben in sein </w:t>
      </w:r>
      <w:proofErr w:type="spellStart"/>
      <w:r>
        <w:t>hertz</w:t>
      </w:r>
      <w:proofErr w:type="spellEnd"/>
      <w:r>
        <w:t xml:space="preserve">/ so </w:t>
      </w:r>
      <w:proofErr w:type="spellStart"/>
      <w:r>
        <w:t>wirdt</w:t>
      </w:r>
      <w:proofErr w:type="spellEnd"/>
      <w:r>
        <w:t xml:space="preserve"> er </w:t>
      </w:r>
      <w:proofErr w:type="spellStart"/>
      <w:r>
        <w:t>wol</w:t>
      </w:r>
      <w:proofErr w:type="spellEnd"/>
      <w:r>
        <w:t xml:space="preserve"> </w:t>
      </w:r>
      <w:proofErr w:type="spellStart"/>
      <w:r>
        <w:t>ewigklich</w:t>
      </w:r>
      <w:proofErr w:type="spellEnd"/>
      <w:r>
        <w:t xml:space="preserve"> on glauben </w:t>
      </w:r>
      <w:proofErr w:type="spellStart"/>
      <w:r>
        <w:t>bleyben</w:t>
      </w:r>
      <w:proofErr w:type="spellEnd"/>
      <w:r>
        <w:t xml:space="preserve">. </w:t>
      </w:r>
      <w:proofErr w:type="spellStart"/>
      <w:r>
        <w:t>Weyter</w:t>
      </w:r>
      <w:proofErr w:type="spellEnd"/>
      <w:r>
        <w:t xml:space="preserve"> spricht er. </w:t>
      </w:r>
      <w:proofErr w:type="spellStart"/>
      <w:r>
        <w:t>vnd</w:t>
      </w:r>
      <w:proofErr w:type="spellEnd"/>
      <w:r>
        <w:t xml:space="preserve"> ob er </w:t>
      </w:r>
      <w:proofErr w:type="spellStart"/>
      <w:r>
        <w:t>wol</w:t>
      </w:r>
      <w:proofErr w:type="spellEnd"/>
      <w:r>
        <w:t xml:space="preserve"> solche </w:t>
      </w:r>
      <w:proofErr w:type="spellStart"/>
      <w:r>
        <w:t>zaichen</w:t>
      </w:r>
      <w:proofErr w:type="spellEnd"/>
      <w:r>
        <w:t xml:space="preserve"> </w:t>
      </w:r>
      <w:proofErr w:type="spellStart"/>
      <w:r>
        <w:t>vorjn</w:t>
      </w:r>
      <w:proofErr w:type="spellEnd"/>
      <w:r>
        <w:t xml:space="preserve"> </w:t>
      </w:r>
      <w:proofErr w:type="spellStart"/>
      <w:r>
        <w:t>thet</w:t>
      </w:r>
      <w:proofErr w:type="spellEnd"/>
      <w:r>
        <w:t xml:space="preserve">/ glaubten </w:t>
      </w:r>
      <w:proofErr w:type="spellStart"/>
      <w:r>
        <w:t>sy</w:t>
      </w:r>
      <w:proofErr w:type="spellEnd"/>
      <w:r>
        <w:t xml:space="preserve"> doch </w:t>
      </w:r>
      <w:proofErr w:type="spellStart"/>
      <w:r>
        <w:t>nit</w:t>
      </w:r>
      <w:proofErr w:type="spellEnd"/>
      <w:r>
        <w:t xml:space="preserve"> an </w:t>
      </w:r>
      <w:proofErr w:type="spellStart"/>
      <w:r>
        <w:t>jn</w:t>
      </w:r>
      <w:proofErr w:type="spellEnd"/>
      <w:r>
        <w:t xml:space="preserve">/ </w:t>
      </w:r>
      <w:proofErr w:type="spellStart"/>
      <w:r>
        <w:t>auff</w:t>
      </w:r>
      <w:proofErr w:type="spellEnd"/>
      <w:r>
        <w:t xml:space="preserve"> das </w:t>
      </w:r>
      <w:proofErr w:type="spellStart"/>
      <w:r>
        <w:t>erfült</w:t>
      </w:r>
      <w:proofErr w:type="spellEnd"/>
      <w:r>
        <w:t xml:space="preserve"> wurde der </w:t>
      </w:r>
      <w:proofErr w:type="spellStart"/>
      <w:r>
        <w:t>spruch</w:t>
      </w:r>
      <w:proofErr w:type="spellEnd"/>
      <w:r>
        <w:t xml:space="preserve"> des Propheten </w:t>
      </w:r>
      <w:proofErr w:type="spellStart"/>
      <w:r>
        <w:t>Isaie</w:t>
      </w:r>
      <w:proofErr w:type="spellEnd"/>
      <w:r>
        <w:t xml:space="preserve">/ dann er sagt/ Herr wer glaubt </w:t>
      </w:r>
      <w:proofErr w:type="spellStart"/>
      <w:r>
        <w:t>vnsern</w:t>
      </w:r>
      <w:proofErr w:type="spellEnd"/>
      <w:r>
        <w:t xml:space="preserve"> Predigen: </w:t>
      </w:r>
      <w:proofErr w:type="spellStart"/>
      <w:r>
        <w:t>vnd</w:t>
      </w:r>
      <w:proofErr w:type="spellEnd"/>
      <w:r>
        <w:t xml:space="preserve"> wem ist der arm des Herren offenbart. </w:t>
      </w:r>
      <w:proofErr w:type="spellStart"/>
      <w:r>
        <w:t>Darumb</w:t>
      </w:r>
      <w:proofErr w:type="spellEnd"/>
      <w:r>
        <w:t xml:space="preserve"> </w:t>
      </w:r>
      <w:proofErr w:type="spellStart"/>
      <w:r>
        <w:t>kundten</w:t>
      </w:r>
      <w:proofErr w:type="spellEnd"/>
      <w:r>
        <w:t xml:space="preserve"> </w:t>
      </w:r>
      <w:proofErr w:type="spellStart"/>
      <w:r>
        <w:t>sy</w:t>
      </w:r>
      <w:proofErr w:type="spellEnd"/>
      <w:r>
        <w:t xml:space="preserve"> </w:t>
      </w:r>
      <w:proofErr w:type="spellStart"/>
      <w:r>
        <w:t>nit</w:t>
      </w:r>
      <w:proofErr w:type="spellEnd"/>
      <w:r>
        <w:t xml:space="preserve"> glauben/ dann Isaias sagt abermal/ er hat </w:t>
      </w:r>
      <w:proofErr w:type="spellStart"/>
      <w:r>
        <w:t>jr</w:t>
      </w:r>
      <w:proofErr w:type="spellEnd"/>
      <w:r>
        <w:t xml:space="preserve"> </w:t>
      </w:r>
      <w:proofErr w:type="spellStart"/>
      <w:r>
        <w:t>augen</w:t>
      </w:r>
      <w:proofErr w:type="spellEnd"/>
      <w:r>
        <w:t xml:space="preserve"> verblendet/ </w:t>
      </w:r>
      <w:proofErr w:type="spellStart"/>
      <w:r>
        <w:t>vnd</w:t>
      </w:r>
      <w:proofErr w:type="spellEnd"/>
      <w:r>
        <w:t xml:space="preserve"> </w:t>
      </w:r>
      <w:proofErr w:type="spellStart"/>
      <w:r>
        <w:t>jr</w:t>
      </w:r>
      <w:proofErr w:type="spellEnd"/>
      <w:r>
        <w:t xml:space="preserve"> </w:t>
      </w:r>
      <w:proofErr w:type="spellStart"/>
      <w:r>
        <w:t>hertz</w:t>
      </w:r>
      <w:proofErr w:type="spellEnd"/>
      <w:r>
        <w:t xml:space="preserve"> verstockt/ das </w:t>
      </w:r>
      <w:proofErr w:type="spellStart"/>
      <w:r>
        <w:t>sy</w:t>
      </w:r>
      <w:proofErr w:type="spellEnd"/>
      <w:r>
        <w:t xml:space="preserve"> mit den </w:t>
      </w:r>
      <w:proofErr w:type="spellStart"/>
      <w:r>
        <w:t>augen</w:t>
      </w:r>
      <w:proofErr w:type="spellEnd"/>
      <w:r>
        <w:t xml:space="preserve"> nicht sehen/ noch mit dem </w:t>
      </w:r>
      <w:proofErr w:type="spellStart"/>
      <w:r>
        <w:t>hertzen</w:t>
      </w:r>
      <w:proofErr w:type="spellEnd"/>
      <w:r>
        <w:t xml:space="preserve"> </w:t>
      </w:r>
      <w:proofErr w:type="spellStart"/>
      <w:r>
        <w:t>vernemmen</w:t>
      </w:r>
      <w:proofErr w:type="spellEnd"/>
      <w:r>
        <w:t xml:space="preserve">/ </w:t>
      </w:r>
      <w:proofErr w:type="spellStart"/>
      <w:r>
        <w:t>vnd</w:t>
      </w:r>
      <w:proofErr w:type="spellEnd"/>
      <w:r>
        <w:t xml:space="preserve"> sich </w:t>
      </w:r>
      <w:proofErr w:type="spellStart"/>
      <w:r>
        <w:t>bekeren</w:t>
      </w:r>
      <w:proofErr w:type="spellEnd"/>
      <w:r>
        <w:t xml:space="preserve">/ </w:t>
      </w:r>
      <w:proofErr w:type="spellStart"/>
      <w:r>
        <w:t>vnd</w:t>
      </w:r>
      <w:proofErr w:type="spellEnd"/>
      <w:r>
        <w:t xml:space="preserve"> ich </w:t>
      </w:r>
      <w:proofErr w:type="spellStart"/>
      <w:r>
        <w:t>sy</w:t>
      </w:r>
      <w:proofErr w:type="spellEnd"/>
      <w:r>
        <w:t xml:space="preserve"> </w:t>
      </w:r>
      <w:proofErr w:type="spellStart"/>
      <w:r>
        <w:t>sälig</w:t>
      </w:r>
      <w:proofErr w:type="spellEnd"/>
      <w:r>
        <w:t xml:space="preserve"> machte. An </w:t>
      </w:r>
      <w:proofErr w:type="spellStart"/>
      <w:r>
        <w:t>disem</w:t>
      </w:r>
      <w:proofErr w:type="spellEnd"/>
      <w:r>
        <w:t xml:space="preserve"> </w:t>
      </w:r>
      <w:proofErr w:type="spellStart"/>
      <w:r>
        <w:t>ort</w:t>
      </w:r>
      <w:proofErr w:type="spellEnd"/>
      <w:r>
        <w:t xml:space="preserve">/ </w:t>
      </w:r>
      <w:proofErr w:type="spellStart"/>
      <w:r>
        <w:t>Antwurt</w:t>
      </w:r>
      <w:proofErr w:type="spellEnd"/>
      <w:r>
        <w:t xml:space="preserve"> der Evangelist/ denen die da fragen/ </w:t>
      </w:r>
      <w:proofErr w:type="spellStart"/>
      <w:r>
        <w:t>waher</w:t>
      </w:r>
      <w:proofErr w:type="spellEnd"/>
      <w:r>
        <w:t xml:space="preserve"> </w:t>
      </w:r>
      <w:proofErr w:type="spellStart"/>
      <w:r>
        <w:t>kompt</w:t>
      </w:r>
      <w:proofErr w:type="spellEnd"/>
      <w:r>
        <w:t xml:space="preserve"> es das man so </w:t>
      </w:r>
      <w:proofErr w:type="spellStart"/>
      <w:r>
        <w:t>vil</w:t>
      </w:r>
      <w:proofErr w:type="spellEnd"/>
      <w:r>
        <w:t xml:space="preserve"> leeret </w:t>
      </w:r>
      <w:proofErr w:type="spellStart"/>
      <w:r>
        <w:t>vnd</w:t>
      </w:r>
      <w:proofErr w:type="spellEnd"/>
      <w:r>
        <w:t xml:space="preserve"> prediget/ auch so </w:t>
      </w:r>
      <w:proofErr w:type="spellStart"/>
      <w:r>
        <w:t>vil</w:t>
      </w:r>
      <w:proofErr w:type="spellEnd"/>
      <w:r>
        <w:t xml:space="preserve"> </w:t>
      </w:r>
      <w:proofErr w:type="spellStart"/>
      <w:r>
        <w:t>zaichen</w:t>
      </w:r>
      <w:proofErr w:type="spellEnd"/>
      <w:r>
        <w:t xml:space="preserve"> geschehen </w:t>
      </w:r>
      <w:proofErr w:type="spellStart"/>
      <w:r>
        <w:t>seind</w:t>
      </w:r>
      <w:proofErr w:type="spellEnd"/>
      <w:r>
        <w:t xml:space="preserve">/ </w:t>
      </w:r>
      <w:proofErr w:type="spellStart"/>
      <w:r>
        <w:t>vnd</w:t>
      </w:r>
      <w:proofErr w:type="spellEnd"/>
      <w:r>
        <w:t xml:space="preserve"> noch geschehen/ </w:t>
      </w:r>
      <w:proofErr w:type="spellStart"/>
      <w:r>
        <w:t>vnd</w:t>
      </w:r>
      <w:proofErr w:type="spellEnd"/>
      <w:r>
        <w:t xml:space="preserve"> doch so gar wenig </w:t>
      </w:r>
      <w:proofErr w:type="spellStart"/>
      <w:r>
        <w:t>mennschen</w:t>
      </w:r>
      <w:proofErr w:type="spellEnd"/>
      <w:r>
        <w:t xml:space="preserve"> dem </w:t>
      </w:r>
      <w:proofErr w:type="spellStart"/>
      <w:r>
        <w:t>wort</w:t>
      </w:r>
      <w:proofErr w:type="spellEnd"/>
      <w:r>
        <w:t xml:space="preserve"> Gottes glauben. Ja spricht Johannes eben </w:t>
      </w:r>
      <w:proofErr w:type="spellStart"/>
      <w:r>
        <w:t>darumb</w:t>
      </w:r>
      <w:proofErr w:type="spellEnd"/>
      <w:r>
        <w:t xml:space="preserve"> </w:t>
      </w:r>
      <w:proofErr w:type="spellStart"/>
      <w:r>
        <w:t>gelauben</w:t>
      </w:r>
      <w:proofErr w:type="spellEnd"/>
      <w:r>
        <w:t xml:space="preserve"> so wenig/ das der </w:t>
      </w:r>
      <w:proofErr w:type="spellStart"/>
      <w:r>
        <w:t>spruch</w:t>
      </w:r>
      <w:proofErr w:type="spellEnd"/>
      <w:r>
        <w:t xml:space="preserve"> des </w:t>
      </w:r>
      <w:proofErr w:type="spellStart"/>
      <w:r>
        <w:t>hailigen</w:t>
      </w:r>
      <w:proofErr w:type="spellEnd"/>
      <w:r>
        <w:t xml:space="preserve"> Propheten </w:t>
      </w:r>
      <w:proofErr w:type="spellStart"/>
      <w:r>
        <w:t>Isaie</w:t>
      </w:r>
      <w:proofErr w:type="spellEnd"/>
      <w:r>
        <w:t xml:space="preserve">/ der </w:t>
      </w:r>
      <w:proofErr w:type="spellStart"/>
      <w:r>
        <w:t>nit</w:t>
      </w:r>
      <w:proofErr w:type="spellEnd"/>
      <w:r>
        <w:t xml:space="preserve"> </w:t>
      </w:r>
      <w:proofErr w:type="spellStart"/>
      <w:r>
        <w:t>fälen</w:t>
      </w:r>
      <w:proofErr w:type="spellEnd"/>
      <w:r>
        <w:t xml:space="preserve"> noch liegen </w:t>
      </w:r>
      <w:proofErr w:type="spellStart"/>
      <w:r>
        <w:t>kan</w:t>
      </w:r>
      <w:proofErr w:type="spellEnd"/>
      <w:r>
        <w:t xml:space="preserve"> </w:t>
      </w:r>
      <w:proofErr w:type="spellStart"/>
      <w:r>
        <w:t>erfült</w:t>
      </w:r>
      <w:proofErr w:type="spellEnd"/>
      <w:r>
        <w:t xml:space="preserve"> wurde/ Dann er saget in der </w:t>
      </w:r>
      <w:proofErr w:type="spellStart"/>
      <w:r>
        <w:t>person</w:t>
      </w:r>
      <w:proofErr w:type="spellEnd"/>
      <w:r>
        <w:t xml:space="preserve"> der Propheten/ Apostel/ </w:t>
      </w:r>
      <w:proofErr w:type="spellStart"/>
      <w:r>
        <w:t>vnd</w:t>
      </w:r>
      <w:proofErr w:type="spellEnd"/>
      <w:r>
        <w:t xml:space="preserve"> aller Prediger. Herr wer glaubt </w:t>
      </w:r>
      <w:proofErr w:type="spellStart"/>
      <w:r>
        <w:t>vnsern</w:t>
      </w:r>
      <w:proofErr w:type="spellEnd"/>
      <w:r>
        <w:t xml:space="preserve"> predigen/ wie Paulus </w:t>
      </w:r>
      <w:proofErr w:type="spellStart"/>
      <w:r>
        <w:t>vnd</w:t>
      </w:r>
      <w:proofErr w:type="spellEnd"/>
      <w:r>
        <w:t xml:space="preserve"> der Evangelist sich beklagt/ nach der </w:t>
      </w:r>
      <w:proofErr w:type="spellStart"/>
      <w:r>
        <w:t>außlegung</w:t>
      </w:r>
      <w:proofErr w:type="spellEnd"/>
      <w:r>
        <w:t xml:space="preserve"> der .lxx </w:t>
      </w:r>
      <w:proofErr w:type="spellStart"/>
      <w:r>
        <w:t>Tolmetscher</w:t>
      </w:r>
      <w:proofErr w:type="spellEnd"/>
      <w:r>
        <w:t xml:space="preserve">/ oder wie der </w:t>
      </w:r>
      <w:proofErr w:type="spellStart"/>
      <w:r>
        <w:t>Hebreisch</w:t>
      </w:r>
      <w:proofErr w:type="spellEnd"/>
      <w:r>
        <w:t xml:space="preserve"> Prophet selber redet/ Herr/ wer hat glaubt </w:t>
      </w:r>
      <w:proofErr w:type="spellStart"/>
      <w:r>
        <w:t>vnserm</w:t>
      </w:r>
      <w:proofErr w:type="spellEnd"/>
      <w:r>
        <w:t xml:space="preserve"> gehör/ das ist/ wer glaubt dem/ das wir von </w:t>
      </w:r>
      <w:proofErr w:type="spellStart"/>
      <w:r>
        <w:t>Got</w:t>
      </w:r>
      <w:proofErr w:type="spellEnd"/>
      <w:r>
        <w:t xml:space="preserve"> gehört/ gelernet/ </w:t>
      </w:r>
      <w:proofErr w:type="spellStart"/>
      <w:r>
        <w:t>vnd</w:t>
      </w:r>
      <w:proofErr w:type="spellEnd"/>
      <w:r>
        <w:t xml:space="preserve"> geleert haben/ </w:t>
      </w:r>
      <w:proofErr w:type="spellStart"/>
      <w:r>
        <w:t>vnd</w:t>
      </w:r>
      <w:proofErr w:type="spellEnd"/>
      <w:r>
        <w:t xml:space="preserve"> nicht von </w:t>
      </w:r>
      <w:proofErr w:type="spellStart"/>
      <w:r>
        <w:t>vns</w:t>
      </w:r>
      <w:proofErr w:type="spellEnd"/>
      <w:r>
        <w:t xml:space="preserve"> </w:t>
      </w:r>
      <w:proofErr w:type="spellStart"/>
      <w:r>
        <w:t>selbs</w:t>
      </w:r>
      <w:proofErr w:type="spellEnd"/>
      <w:r>
        <w:t xml:space="preserve"> gesagt noch geprediget/ will mit </w:t>
      </w:r>
      <w:proofErr w:type="spellStart"/>
      <w:r>
        <w:t>disen</w:t>
      </w:r>
      <w:proofErr w:type="spellEnd"/>
      <w:r>
        <w:t xml:space="preserve"> worten </w:t>
      </w:r>
      <w:proofErr w:type="spellStart"/>
      <w:r>
        <w:t>mainen</w:t>
      </w:r>
      <w:proofErr w:type="spellEnd"/>
      <w:r>
        <w:t xml:space="preserve">/ das man </w:t>
      </w:r>
      <w:proofErr w:type="spellStart"/>
      <w:r>
        <w:t>nit</w:t>
      </w:r>
      <w:proofErr w:type="spellEnd"/>
      <w:r>
        <w:t xml:space="preserve"> leeren noch predigen soll/ dann </w:t>
      </w:r>
      <w:proofErr w:type="spellStart"/>
      <w:r>
        <w:t>allain</w:t>
      </w:r>
      <w:proofErr w:type="spellEnd"/>
      <w:r>
        <w:t xml:space="preserve"> das lauter </w:t>
      </w:r>
      <w:proofErr w:type="spellStart"/>
      <w:r>
        <w:t>wort</w:t>
      </w:r>
      <w:proofErr w:type="spellEnd"/>
      <w:r>
        <w:t xml:space="preserve"> Gottes/ </w:t>
      </w:r>
      <w:proofErr w:type="spellStart"/>
      <w:r>
        <w:t>vnnd</w:t>
      </w:r>
      <w:proofErr w:type="spellEnd"/>
      <w:r>
        <w:t xml:space="preserve"> wem ist der arm des Herren offenbaret: Der arm ist die </w:t>
      </w:r>
      <w:proofErr w:type="spellStart"/>
      <w:r>
        <w:t>krafft</w:t>
      </w:r>
      <w:proofErr w:type="spellEnd"/>
      <w:r>
        <w:t xml:space="preserve">/ macht/ </w:t>
      </w:r>
      <w:proofErr w:type="spellStart"/>
      <w:r>
        <w:t>vnnd</w:t>
      </w:r>
      <w:proofErr w:type="spellEnd"/>
      <w:r>
        <w:t xml:space="preserve"> </w:t>
      </w:r>
      <w:proofErr w:type="spellStart"/>
      <w:r>
        <w:t>weyßhait</w:t>
      </w:r>
      <w:proofErr w:type="spellEnd"/>
      <w:r>
        <w:t xml:space="preserve"> Gottes/ die </w:t>
      </w:r>
      <w:proofErr w:type="spellStart"/>
      <w:r>
        <w:t>vnder</w:t>
      </w:r>
      <w:proofErr w:type="spellEnd"/>
      <w:r>
        <w:t xml:space="preserve"> der </w:t>
      </w:r>
      <w:proofErr w:type="spellStart"/>
      <w:r>
        <w:t>schwachhait</w:t>
      </w:r>
      <w:proofErr w:type="spellEnd"/>
      <w:r>
        <w:t xml:space="preserve"> </w:t>
      </w:r>
      <w:proofErr w:type="spellStart"/>
      <w:r>
        <w:t>vnnd</w:t>
      </w:r>
      <w:proofErr w:type="spellEnd"/>
      <w:r>
        <w:t xml:space="preserve"> </w:t>
      </w:r>
      <w:proofErr w:type="spellStart"/>
      <w:r>
        <w:t>torhait</w:t>
      </w:r>
      <w:proofErr w:type="spellEnd"/>
      <w:r>
        <w:t xml:space="preserve"> des </w:t>
      </w:r>
      <w:proofErr w:type="spellStart"/>
      <w:r>
        <w:t>kreütz</w:t>
      </w:r>
      <w:proofErr w:type="spellEnd"/>
      <w:r>
        <w:t xml:space="preserve"> verborgen </w:t>
      </w:r>
      <w:proofErr w:type="spellStart"/>
      <w:r>
        <w:t>ligt</w:t>
      </w:r>
      <w:proofErr w:type="spellEnd"/>
      <w:r>
        <w:t xml:space="preserve">. wem ist </w:t>
      </w:r>
      <w:proofErr w:type="spellStart"/>
      <w:r>
        <w:t>sy</w:t>
      </w:r>
      <w:proofErr w:type="spellEnd"/>
      <w:r>
        <w:t xml:space="preserve"> offenbaret? Als </w:t>
      </w:r>
      <w:proofErr w:type="spellStart"/>
      <w:r>
        <w:t>wölt</w:t>
      </w:r>
      <w:proofErr w:type="spellEnd"/>
      <w:r>
        <w:t xml:space="preserve"> er sagen gar wenigen/ </w:t>
      </w:r>
      <w:proofErr w:type="spellStart"/>
      <w:r>
        <w:t>Darmit</w:t>
      </w:r>
      <w:proofErr w:type="spellEnd"/>
      <w:r>
        <w:t xml:space="preserve"> tröstet er die Predicanten/ ob </w:t>
      </w:r>
      <w:proofErr w:type="spellStart"/>
      <w:r>
        <w:t>sy</w:t>
      </w:r>
      <w:proofErr w:type="spellEnd"/>
      <w:r>
        <w:t xml:space="preserve"> gleich sehen </w:t>
      </w:r>
      <w:proofErr w:type="spellStart"/>
      <w:r>
        <w:t>vnd</w:t>
      </w:r>
      <w:proofErr w:type="spellEnd"/>
      <w:r>
        <w:t xml:space="preserve"> </w:t>
      </w:r>
      <w:proofErr w:type="spellStart"/>
      <w:r>
        <w:t>erfaren</w:t>
      </w:r>
      <w:proofErr w:type="spellEnd"/>
      <w:r>
        <w:t xml:space="preserve">/ das </w:t>
      </w:r>
      <w:proofErr w:type="spellStart"/>
      <w:r>
        <w:t>jr</w:t>
      </w:r>
      <w:proofErr w:type="spellEnd"/>
      <w:r>
        <w:t xml:space="preserve"> leer </w:t>
      </w:r>
      <w:proofErr w:type="spellStart"/>
      <w:r>
        <w:t>vnd</w:t>
      </w:r>
      <w:proofErr w:type="spellEnd"/>
      <w:r>
        <w:t xml:space="preserve"> predig wenig </w:t>
      </w:r>
      <w:proofErr w:type="spellStart"/>
      <w:r>
        <w:t>frucht</w:t>
      </w:r>
      <w:proofErr w:type="spellEnd"/>
      <w:r>
        <w:t xml:space="preserve"> bringt/ das </w:t>
      </w:r>
      <w:proofErr w:type="spellStart"/>
      <w:r>
        <w:t>sy</w:t>
      </w:r>
      <w:proofErr w:type="spellEnd"/>
      <w:r>
        <w:t xml:space="preserve"> sich </w:t>
      </w:r>
      <w:proofErr w:type="spellStart"/>
      <w:r>
        <w:t>nit</w:t>
      </w:r>
      <w:proofErr w:type="spellEnd"/>
      <w:r>
        <w:t xml:space="preserve"> </w:t>
      </w:r>
      <w:proofErr w:type="spellStart"/>
      <w:r>
        <w:t>förchten</w:t>
      </w:r>
      <w:proofErr w:type="spellEnd"/>
      <w:r>
        <w:t xml:space="preserve"> oder vom predigen abstanden/ sondern </w:t>
      </w:r>
      <w:proofErr w:type="spellStart"/>
      <w:r>
        <w:t>vil</w:t>
      </w:r>
      <w:proofErr w:type="spellEnd"/>
      <w:r>
        <w:t xml:space="preserve"> </w:t>
      </w:r>
      <w:proofErr w:type="spellStart"/>
      <w:r>
        <w:t>meer</w:t>
      </w:r>
      <w:proofErr w:type="spellEnd"/>
      <w:r>
        <w:t xml:space="preserve"> </w:t>
      </w:r>
      <w:proofErr w:type="spellStart"/>
      <w:r>
        <w:t>gedencken</w:t>
      </w:r>
      <w:proofErr w:type="spellEnd"/>
      <w:r>
        <w:t xml:space="preserve">/ das Gott </w:t>
      </w:r>
      <w:proofErr w:type="spellStart"/>
      <w:r>
        <w:t>allso</w:t>
      </w:r>
      <w:proofErr w:type="spellEnd"/>
      <w:r>
        <w:t xml:space="preserve"> angesehen hab von </w:t>
      </w:r>
      <w:proofErr w:type="spellStart"/>
      <w:r>
        <w:t>ewigkait</w:t>
      </w:r>
      <w:proofErr w:type="spellEnd"/>
      <w:r>
        <w:t xml:space="preserve">/ das wenig glauben </w:t>
      </w:r>
      <w:proofErr w:type="spellStart"/>
      <w:r>
        <w:t>söllen</w:t>
      </w:r>
      <w:proofErr w:type="spellEnd"/>
      <w:r>
        <w:t xml:space="preserve">/ wie auch der Herr selber spricht. </w:t>
      </w:r>
      <w:proofErr w:type="spellStart"/>
      <w:r>
        <w:t>Vil</w:t>
      </w:r>
      <w:proofErr w:type="spellEnd"/>
      <w:r>
        <w:t xml:space="preserve"> </w:t>
      </w:r>
      <w:proofErr w:type="spellStart"/>
      <w:r>
        <w:t>berufft</w:t>
      </w:r>
      <w:proofErr w:type="spellEnd"/>
      <w:r>
        <w:t xml:space="preserve">/ wenig </w:t>
      </w:r>
      <w:proofErr w:type="spellStart"/>
      <w:r>
        <w:t>ausserwelt</w:t>
      </w:r>
      <w:proofErr w:type="spellEnd"/>
      <w:r>
        <w:t xml:space="preserve">/ </w:t>
      </w:r>
      <w:proofErr w:type="spellStart"/>
      <w:r>
        <w:t>vnd</w:t>
      </w:r>
      <w:proofErr w:type="spellEnd"/>
      <w:r>
        <w:t xml:space="preserve"> abermal. Die </w:t>
      </w:r>
      <w:proofErr w:type="spellStart"/>
      <w:r>
        <w:t>pfort</w:t>
      </w:r>
      <w:proofErr w:type="spellEnd"/>
      <w:r>
        <w:t xml:space="preserve"> ist eng/ </w:t>
      </w:r>
      <w:proofErr w:type="spellStart"/>
      <w:r>
        <w:t>vnd</w:t>
      </w:r>
      <w:proofErr w:type="spellEnd"/>
      <w:r>
        <w:t xml:space="preserve"> der weg schmal/ der da zum leben </w:t>
      </w:r>
      <w:proofErr w:type="spellStart"/>
      <w:r>
        <w:t>füret</w:t>
      </w:r>
      <w:proofErr w:type="spellEnd"/>
      <w:r>
        <w:t xml:space="preserve">/ </w:t>
      </w:r>
      <w:proofErr w:type="spellStart"/>
      <w:r>
        <w:t>vnd</w:t>
      </w:r>
      <w:proofErr w:type="spellEnd"/>
      <w:r>
        <w:t xml:space="preserve"> wenig </w:t>
      </w:r>
      <w:proofErr w:type="spellStart"/>
      <w:r>
        <w:t>seind</w:t>
      </w:r>
      <w:proofErr w:type="spellEnd"/>
      <w:r>
        <w:t xml:space="preserve"> die </w:t>
      </w:r>
      <w:proofErr w:type="spellStart"/>
      <w:r>
        <w:t>jn</w:t>
      </w:r>
      <w:proofErr w:type="spellEnd"/>
      <w:r>
        <w:t xml:space="preserve"> finden/ darzu </w:t>
      </w:r>
      <w:proofErr w:type="spellStart"/>
      <w:r>
        <w:t>jr</w:t>
      </w:r>
      <w:proofErr w:type="spellEnd"/>
      <w:r>
        <w:t xml:space="preserve"> </w:t>
      </w:r>
      <w:proofErr w:type="spellStart"/>
      <w:r>
        <w:t>pflantzen</w:t>
      </w:r>
      <w:proofErr w:type="spellEnd"/>
      <w:r>
        <w:t xml:space="preserve"> </w:t>
      </w:r>
      <w:proofErr w:type="spellStart"/>
      <w:r>
        <w:t>vnd</w:t>
      </w:r>
      <w:proofErr w:type="spellEnd"/>
      <w:r>
        <w:t xml:space="preserve"> </w:t>
      </w:r>
      <w:proofErr w:type="spellStart"/>
      <w:r>
        <w:t>begiessung</w:t>
      </w:r>
      <w:proofErr w:type="spellEnd"/>
      <w:r>
        <w:t xml:space="preserve"> vergebens sey/ </w:t>
      </w:r>
      <w:proofErr w:type="spellStart"/>
      <w:r>
        <w:t>wa</w:t>
      </w:r>
      <w:proofErr w:type="spellEnd"/>
      <w:r>
        <w:t xml:space="preserve"> </w:t>
      </w:r>
      <w:proofErr w:type="spellStart"/>
      <w:r>
        <w:t>got</w:t>
      </w:r>
      <w:proofErr w:type="spellEnd"/>
      <w:r>
        <w:t xml:space="preserve"> das </w:t>
      </w:r>
      <w:proofErr w:type="spellStart"/>
      <w:r>
        <w:t>gedeyen</w:t>
      </w:r>
      <w:proofErr w:type="spellEnd"/>
      <w:r>
        <w:t xml:space="preserve"> nicht gebe/ </w:t>
      </w:r>
      <w:proofErr w:type="spellStart"/>
      <w:r>
        <w:t>Darumb</w:t>
      </w:r>
      <w:proofErr w:type="spellEnd"/>
      <w:r>
        <w:t xml:space="preserve"> es on </w:t>
      </w:r>
      <w:proofErr w:type="spellStart"/>
      <w:r>
        <w:t>jr</w:t>
      </w:r>
      <w:proofErr w:type="spellEnd"/>
      <w:r>
        <w:t xml:space="preserve"> </w:t>
      </w:r>
      <w:proofErr w:type="spellStart"/>
      <w:r>
        <w:t>schold</w:t>
      </w:r>
      <w:proofErr w:type="spellEnd"/>
      <w:r>
        <w:t xml:space="preserve"> </w:t>
      </w:r>
      <w:proofErr w:type="spellStart"/>
      <w:r>
        <w:t>wol</w:t>
      </w:r>
      <w:proofErr w:type="spellEnd"/>
      <w:r>
        <w:t xml:space="preserve"> geschehen </w:t>
      </w:r>
      <w:proofErr w:type="spellStart"/>
      <w:r>
        <w:t>müge</w:t>
      </w:r>
      <w:proofErr w:type="spellEnd"/>
      <w:r>
        <w:t xml:space="preserve">. Aber den </w:t>
      </w:r>
      <w:proofErr w:type="spellStart"/>
      <w:r>
        <w:t>vnglaubigen</w:t>
      </w:r>
      <w:proofErr w:type="spellEnd"/>
      <w:r>
        <w:t xml:space="preserve"> </w:t>
      </w:r>
      <w:proofErr w:type="spellStart"/>
      <w:r>
        <w:t>vnd</w:t>
      </w:r>
      <w:proofErr w:type="spellEnd"/>
      <w:r>
        <w:t xml:space="preserve"> </w:t>
      </w:r>
      <w:proofErr w:type="spellStart"/>
      <w:r>
        <w:t>gotlosen</w:t>
      </w:r>
      <w:proofErr w:type="spellEnd"/>
      <w:r>
        <w:t xml:space="preserve"> </w:t>
      </w:r>
      <w:proofErr w:type="spellStart"/>
      <w:r>
        <w:t>tröwet</w:t>
      </w:r>
      <w:proofErr w:type="spellEnd"/>
      <w:r>
        <w:t xml:space="preserve"> er/ </w:t>
      </w:r>
      <w:proofErr w:type="spellStart"/>
      <w:r>
        <w:t>vnd</w:t>
      </w:r>
      <w:proofErr w:type="spellEnd"/>
      <w:r>
        <w:t xml:space="preserve"> erschreckt </w:t>
      </w:r>
      <w:proofErr w:type="spellStart"/>
      <w:r>
        <w:t>sy</w:t>
      </w:r>
      <w:proofErr w:type="spellEnd"/>
      <w:r>
        <w:t xml:space="preserve"> die da sprechen/ </w:t>
      </w:r>
      <w:proofErr w:type="spellStart"/>
      <w:r>
        <w:t>vnd</w:t>
      </w:r>
      <w:proofErr w:type="spellEnd"/>
      <w:r>
        <w:t xml:space="preserve"> sich </w:t>
      </w:r>
      <w:proofErr w:type="spellStart"/>
      <w:r>
        <w:t>ymmerdar</w:t>
      </w:r>
      <w:proofErr w:type="spellEnd"/>
      <w:r>
        <w:t xml:space="preserve"> damit </w:t>
      </w:r>
      <w:proofErr w:type="spellStart"/>
      <w:r>
        <w:t>blumen</w:t>
      </w:r>
      <w:proofErr w:type="spellEnd"/>
      <w:r>
        <w:t xml:space="preserve">/ </w:t>
      </w:r>
      <w:proofErr w:type="spellStart"/>
      <w:r>
        <w:t>wa</w:t>
      </w:r>
      <w:proofErr w:type="spellEnd"/>
      <w:r>
        <w:t xml:space="preserve"> der groß </w:t>
      </w:r>
      <w:proofErr w:type="spellStart"/>
      <w:r>
        <w:t>hauff</w:t>
      </w:r>
      <w:proofErr w:type="spellEnd"/>
      <w:r>
        <w:t xml:space="preserve"> bleibt da will ich auch </w:t>
      </w:r>
      <w:proofErr w:type="spellStart"/>
      <w:r>
        <w:t>bleyben</w:t>
      </w:r>
      <w:proofErr w:type="spellEnd"/>
      <w:r>
        <w:t xml:space="preserve">/ </w:t>
      </w:r>
      <w:proofErr w:type="spellStart"/>
      <w:r>
        <w:t>wa</w:t>
      </w:r>
      <w:proofErr w:type="spellEnd"/>
      <w:r>
        <w:t xml:space="preserve"> </w:t>
      </w:r>
      <w:proofErr w:type="spellStart"/>
      <w:r>
        <w:t>wirdt</w:t>
      </w:r>
      <w:proofErr w:type="spellEnd"/>
      <w:r>
        <w:t xml:space="preserve"> er aber bleiben? im ewigen </w:t>
      </w:r>
      <w:proofErr w:type="spellStart"/>
      <w:r>
        <w:t>fewr</w:t>
      </w:r>
      <w:proofErr w:type="spellEnd"/>
      <w:r>
        <w:t xml:space="preserve"> das </w:t>
      </w:r>
      <w:proofErr w:type="spellStart"/>
      <w:r>
        <w:t>berait</w:t>
      </w:r>
      <w:proofErr w:type="spellEnd"/>
      <w:r>
        <w:t xml:space="preserve"> ist dem </w:t>
      </w:r>
      <w:proofErr w:type="spellStart"/>
      <w:r>
        <w:t>Teüffel</w:t>
      </w:r>
      <w:proofErr w:type="spellEnd"/>
      <w:r>
        <w:t xml:space="preserve">/ </w:t>
      </w:r>
      <w:proofErr w:type="spellStart"/>
      <w:r>
        <w:t>vnd</w:t>
      </w:r>
      <w:proofErr w:type="spellEnd"/>
      <w:r>
        <w:t xml:space="preserve"> seinen </w:t>
      </w:r>
      <w:proofErr w:type="spellStart"/>
      <w:r>
        <w:t>engeln</w:t>
      </w:r>
      <w:proofErr w:type="spellEnd"/>
      <w:r>
        <w:t xml:space="preserve">/ </w:t>
      </w:r>
      <w:proofErr w:type="spellStart"/>
      <w:r>
        <w:t>vnd</w:t>
      </w:r>
      <w:proofErr w:type="spellEnd"/>
      <w:r>
        <w:t xml:space="preserve"> dem grossen </w:t>
      </w:r>
      <w:proofErr w:type="spellStart"/>
      <w:r>
        <w:t>hauffen</w:t>
      </w:r>
      <w:proofErr w:type="spellEnd"/>
      <w:r>
        <w:t xml:space="preserve"> der </w:t>
      </w:r>
      <w:proofErr w:type="spellStart"/>
      <w:r>
        <w:t>vnglaubigen</w:t>
      </w:r>
      <w:proofErr w:type="spellEnd"/>
      <w:r>
        <w:t xml:space="preserve">/ Wie auch Christus selber </w:t>
      </w:r>
      <w:proofErr w:type="spellStart"/>
      <w:r>
        <w:t>zeüget</w:t>
      </w:r>
      <w:proofErr w:type="spellEnd"/>
      <w:r>
        <w:t xml:space="preserve">/ so er spricht/ Der weg ist </w:t>
      </w:r>
      <w:proofErr w:type="spellStart"/>
      <w:r>
        <w:t>brait</w:t>
      </w:r>
      <w:proofErr w:type="spellEnd"/>
      <w:r>
        <w:t xml:space="preserve"> der da </w:t>
      </w:r>
      <w:proofErr w:type="spellStart"/>
      <w:r>
        <w:t>abfurt</w:t>
      </w:r>
      <w:proofErr w:type="spellEnd"/>
      <w:r>
        <w:t xml:space="preserve"> zur </w:t>
      </w:r>
      <w:proofErr w:type="spellStart"/>
      <w:r>
        <w:t>verdammnuß</w:t>
      </w:r>
      <w:proofErr w:type="spellEnd"/>
      <w:r>
        <w:t xml:space="preserve">/ </w:t>
      </w:r>
      <w:proofErr w:type="spellStart"/>
      <w:r>
        <w:t>vnd</w:t>
      </w:r>
      <w:proofErr w:type="spellEnd"/>
      <w:r>
        <w:t xml:space="preserve"> </w:t>
      </w:r>
      <w:proofErr w:type="spellStart"/>
      <w:r>
        <w:t>jr</w:t>
      </w:r>
      <w:proofErr w:type="spellEnd"/>
      <w:r>
        <w:t xml:space="preserve"> </w:t>
      </w:r>
      <w:proofErr w:type="spellStart"/>
      <w:r>
        <w:t>seind</w:t>
      </w:r>
      <w:proofErr w:type="spellEnd"/>
      <w:r>
        <w:t xml:space="preserve"> </w:t>
      </w:r>
      <w:proofErr w:type="spellStart"/>
      <w:r>
        <w:t>vil</w:t>
      </w:r>
      <w:proofErr w:type="spellEnd"/>
      <w:r>
        <w:t xml:space="preserve"> die da durch </w:t>
      </w:r>
      <w:proofErr w:type="spellStart"/>
      <w:r>
        <w:t>geen</w:t>
      </w:r>
      <w:proofErr w:type="spellEnd"/>
      <w:r>
        <w:t xml:space="preserve">/ So lernen wir nun/ das es von Gott also </w:t>
      </w:r>
      <w:proofErr w:type="spellStart"/>
      <w:r>
        <w:t>fürsehen</w:t>
      </w:r>
      <w:proofErr w:type="spellEnd"/>
      <w:r>
        <w:t xml:space="preserve">/ verordnet/ </w:t>
      </w:r>
      <w:proofErr w:type="spellStart"/>
      <w:r>
        <w:t>vnd</w:t>
      </w:r>
      <w:proofErr w:type="spellEnd"/>
      <w:r>
        <w:t xml:space="preserve"> </w:t>
      </w:r>
      <w:proofErr w:type="spellStart"/>
      <w:r>
        <w:t>weyßgesagt</w:t>
      </w:r>
      <w:proofErr w:type="spellEnd"/>
      <w:r>
        <w:t xml:space="preserve"> ist/ das der </w:t>
      </w:r>
      <w:proofErr w:type="spellStart"/>
      <w:r>
        <w:t>hauff</w:t>
      </w:r>
      <w:proofErr w:type="spellEnd"/>
      <w:r>
        <w:t xml:space="preserve"> der </w:t>
      </w:r>
      <w:proofErr w:type="spellStart"/>
      <w:r>
        <w:t>vngleübigen</w:t>
      </w:r>
      <w:proofErr w:type="spellEnd"/>
      <w:r>
        <w:t xml:space="preserve">/ soll </w:t>
      </w:r>
      <w:proofErr w:type="spellStart"/>
      <w:r>
        <w:t>seer</w:t>
      </w:r>
      <w:proofErr w:type="spellEnd"/>
      <w:r>
        <w:t xml:space="preserve"> groß werden/ </w:t>
      </w:r>
      <w:proofErr w:type="spellStart"/>
      <w:r>
        <w:t>darumb</w:t>
      </w:r>
      <w:proofErr w:type="spellEnd"/>
      <w:r>
        <w:t xml:space="preserve"> es auch </w:t>
      </w:r>
      <w:proofErr w:type="spellStart"/>
      <w:r>
        <w:t>nit</w:t>
      </w:r>
      <w:proofErr w:type="spellEnd"/>
      <w:r>
        <w:t xml:space="preserve"> </w:t>
      </w:r>
      <w:proofErr w:type="spellStart"/>
      <w:r>
        <w:t>anderst</w:t>
      </w:r>
      <w:proofErr w:type="spellEnd"/>
      <w:r>
        <w:t xml:space="preserve"> mag sein noch </w:t>
      </w:r>
      <w:proofErr w:type="spellStart"/>
      <w:r>
        <w:t>geschechen</w:t>
      </w:r>
      <w:proofErr w:type="spellEnd"/>
      <w:r>
        <w:t xml:space="preserve">/ dann das wenig selig werden. </w:t>
      </w:r>
    </w:p>
    <w:p w14:paraId="437F5FEF" w14:textId="77777777" w:rsidR="008B3220" w:rsidRDefault="008B3220" w:rsidP="008B3220">
      <w:pPr>
        <w:pStyle w:val="StandardWeb"/>
      </w:pPr>
      <w:proofErr w:type="spellStart"/>
      <w:r>
        <w:t>Wilt</w:t>
      </w:r>
      <w:proofErr w:type="spellEnd"/>
      <w:r>
        <w:t xml:space="preserve"> du aber gern </w:t>
      </w:r>
      <w:proofErr w:type="spellStart"/>
      <w:r>
        <w:t>weyter</w:t>
      </w:r>
      <w:proofErr w:type="spellEnd"/>
      <w:r>
        <w:t xml:space="preserve"> wissen/ wer den </w:t>
      </w:r>
      <w:proofErr w:type="spellStart"/>
      <w:r>
        <w:t>vnglauben</w:t>
      </w:r>
      <w:proofErr w:type="spellEnd"/>
      <w:r>
        <w:t xml:space="preserve"> an so </w:t>
      </w:r>
      <w:proofErr w:type="spellStart"/>
      <w:r>
        <w:t>vil</w:t>
      </w:r>
      <w:proofErr w:type="spellEnd"/>
      <w:r>
        <w:t xml:space="preserve"> </w:t>
      </w:r>
      <w:proofErr w:type="spellStart"/>
      <w:r>
        <w:t>leüten</w:t>
      </w:r>
      <w:proofErr w:type="spellEnd"/>
      <w:r>
        <w:t xml:space="preserve"> </w:t>
      </w:r>
      <w:proofErr w:type="spellStart"/>
      <w:r>
        <w:t>würcket</w:t>
      </w:r>
      <w:proofErr w:type="spellEnd"/>
      <w:r>
        <w:t xml:space="preserve">/ </w:t>
      </w:r>
      <w:proofErr w:type="spellStart"/>
      <w:r>
        <w:t>vnd</w:t>
      </w:r>
      <w:proofErr w:type="spellEnd"/>
      <w:r>
        <w:t xml:space="preserve"> anrichtet/ das </w:t>
      </w:r>
      <w:proofErr w:type="spellStart"/>
      <w:r>
        <w:t>jn</w:t>
      </w:r>
      <w:proofErr w:type="spellEnd"/>
      <w:r>
        <w:t xml:space="preserve"> auch </w:t>
      </w:r>
      <w:proofErr w:type="spellStart"/>
      <w:r>
        <w:t>nit</w:t>
      </w:r>
      <w:proofErr w:type="spellEnd"/>
      <w:r>
        <w:t xml:space="preserve"> </w:t>
      </w:r>
      <w:proofErr w:type="spellStart"/>
      <w:r>
        <w:t>müglich</w:t>
      </w:r>
      <w:proofErr w:type="spellEnd"/>
      <w:r>
        <w:t xml:space="preserve"> sey zu glauben/ So hör den </w:t>
      </w:r>
      <w:proofErr w:type="spellStart"/>
      <w:r>
        <w:t>Euangelisten</w:t>
      </w:r>
      <w:proofErr w:type="spellEnd"/>
      <w:r>
        <w:t xml:space="preserve"> wie er </w:t>
      </w:r>
      <w:proofErr w:type="spellStart"/>
      <w:r>
        <w:t>weyter</w:t>
      </w:r>
      <w:proofErr w:type="spellEnd"/>
      <w:r>
        <w:t xml:space="preserve"> hernach sage/ </w:t>
      </w:r>
      <w:proofErr w:type="spellStart"/>
      <w:r>
        <w:t>Darumb</w:t>
      </w:r>
      <w:proofErr w:type="spellEnd"/>
      <w:r>
        <w:t xml:space="preserve"> </w:t>
      </w:r>
      <w:proofErr w:type="spellStart"/>
      <w:r>
        <w:t>kundten</w:t>
      </w:r>
      <w:proofErr w:type="spellEnd"/>
      <w:r>
        <w:t xml:space="preserve"> </w:t>
      </w:r>
      <w:proofErr w:type="spellStart"/>
      <w:r>
        <w:t>sy</w:t>
      </w:r>
      <w:proofErr w:type="spellEnd"/>
      <w:r>
        <w:t xml:space="preserve"> </w:t>
      </w:r>
      <w:proofErr w:type="spellStart"/>
      <w:r>
        <w:t>nit</w:t>
      </w:r>
      <w:proofErr w:type="spellEnd"/>
      <w:r>
        <w:t xml:space="preserve"> glauben/ dann Isaias sagt abermal/ Er hab </w:t>
      </w:r>
      <w:proofErr w:type="spellStart"/>
      <w:r>
        <w:t>jr</w:t>
      </w:r>
      <w:proofErr w:type="spellEnd"/>
      <w:r>
        <w:t xml:space="preserve"> </w:t>
      </w:r>
      <w:proofErr w:type="spellStart"/>
      <w:r>
        <w:t>augen</w:t>
      </w:r>
      <w:proofErr w:type="spellEnd"/>
      <w:r>
        <w:t xml:space="preserve"> verblendet/ </w:t>
      </w:r>
      <w:proofErr w:type="spellStart"/>
      <w:r>
        <w:t>vnd</w:t>
      </w:r>
      <w:proofErr w:type="spellEnd"/>
      <w:r>
        <w:t xml:space="preserve"> </w:t>
      </w:r>
      <w:proofErr w:type="spellStart"/>
      <w:r>
        <w:t>jr</w:t>
      </w:r>
      <w:proofErr w:type="spellEnd"/>
      <w:r>
        <w:t xml:space="preserve"> </w:t>
      </w:r>
      <w:proofErr w:type="spellStart"/>
      <w:r>
        <w:t>hertz</w:t>
      </w:r>
      <w:proofErr w:type="spellEnd"/>
      <w:r>
        <w:t xml:space="preserve"> verstockt/ das </w:t>
      </w:r>
      <w:proofErr w:type="spellStart"/>
      <w:r>
        <w:t>sy</w:t>
      </w:r>
      <w:proofErr w:type="spellEnd"/>
      <w:r>
        <w:t xml:space="preserve"> mit den </w:t>
      </w:r>
      <w:proofErr w:type="spellStart"/>
      <w:r>
        <w:t>augen</w:t>
      </w:r>
      <w:proofErr w:type="spellEnd"/>
      <w:r>
        <w:t xml:space="preserve"> </w:t>
      </w:r>
      <w:proofErr w:type="spellStart"/>
      <w:r>
        <w:t>nit</w:t>
      </w:r>
      <w:proofErr w:type="spellEnd"/>
      <w:r>
        <w:t xml:space="preserve"> sehen/ noch mit dem </w:t>
      </w:r>
      <w:proofErr w:type="spellStart"/>
      <w:r>
        <w:t>hertzen</w:t>
      </w:r>
      <w:proofErr w:type="spellEnd"/>
      <w:r>
        <w:t xml:space="preserve"> </w:t>
      </w:r>
      <w:proofErr w:type="spellStart"/>
      <w:r>
        <w:t>vernemen</w:t>
      </w:r>
      <w:proofErr w:type="spellEnd"/>
      <w:r>
        <w:t xml:space="preserve">/ </w:t>
      </w:r>
      <w:proofErr w:type="spellStart"/>
      <w:r>
        <w:t>vnd</w:t>
      </w:r>
      <w:proofErr w:type="spellEnd"/>
      <w:r>
        <w:t xml:space="preserve"> sich </w:t>
      </w:r>
      <w:proofErr w:type="spellStart"/>
      <w:r>
        <w:t>bekereten</w:t>
      </w:r>
      <w:proofErr w:type="spellEnd"/>
      <w:r>
        <w:t xml:space="preserve">/ </w:t>
      </w:r>
      <w:proofErr w:type="spellStart"/>
      <w:r>
        <w:t>vnnd</w:t>
      </w:r>
      <w:proofErr w:type="spellEnd"/>
      <w:r>
        <w:t xml:space="preserve"> ich </w:t>
      </w:r>
      <w:proofErr w:type="spellStart"/>
      <w:r>
        <w:t>sy</w:t>
      </w:r>
      <w:proofErr w:type="spellEnd"/>
      <w:r>
        <w:t xml:space="preserve"> </w:t>
      </w:r>
      <w:proofErr w:type="spellStart"/>
      <w:r>
        <w:t>sälig</w:t>
      </w:r>
      <w:proofErr w:type="spellEnd"/>
      <w:r>
        <w:t xml:space="preserve"> machet/ Hie spricht der </w:t>
      </w:r>
      <w:proofErr w:type="spellStart"/>
      <w:r>
        <w:t>Euangelist</w:t>
      </w:r>
      <w:proofErr w:type="spellEnd"/>
      <w:r>
        <w:t xml:space="preserve">/ </w:t>
      </w:r>
      <w:proofErr w:type="spellStart"/>
      <w:r>
        <w:t>darumb</w:t>
      </w:r>
      <w:proofErr w:type="spellEnd"/>
      <w:r>
        <w:t xml:space="preserve"> </w:t>
      </w:r>
      <w:proofErr w:type="spellStart"/>
      <w:r>
        <w:t>kundten</w:t>
      </w:r>
      <w:proofErr w:type="spellEnd"/>
      <w:r>
        <w:t xml:space="preserve"> </w:t>
      </w:r>
      <w:proofErr w:type="spellStart"/>
      <w:r>
        <w:t>sy</w:t>
      </w:r>
      <w:proofErr w:type="spellEnd"/>
      <w:r>
        <w:t xml:space="preserve"> </w:t>
      </w:r>
      <w:proofErr w:type="spellStart"/>
      <w:r>
        <w:t>nit</w:t>
      </w:r>
      <w:proofErr w:type="spellEnd"/>
      <w:r>
        <w:t xml:space="preserve"> glauben/ dann Gott </w:t>
      </w:r>
      <w:proofErr w:type="spellStart"/>
      <w:r>
        <w:t>verblendt</w:t>
      </w:r>
      <w:proofErr w:type="spellEnd"/>
      <w:r>
        <w:t xml:space="preserve"> </w:t>
      </w:r>
      <w:proofErr w:type="spellStart"/>
      <w:r>
        <w:t>vnd</w:t>
      </w:r>
      <w:proofErr w:type="spellEnd"/>
      <w:r>
        <w:t xml:space="preserve"> verstockt </w:t>
      </w:r>
      <w:proofErr w:type="spellStart"/>
      <w:r>
        <w:t>sy</w:t>
      </w:r>
      <w:proofErr w:type="spellEnd"/>
      <w:r>
        <w:t xml:space="preserve">. </w:t>
      </w:r>
    </w:p>
    <w:p w14:paraId="089024E6" w14:textId="77777777" w:rsidR="008B3220" w:rsidRDefault="008B3220" w:rsidP="008B3220">
      <w:pPr>
        <w:pStyle w:val="StandardWeb"/>
      </w:pPr>
      <w:proofErr w:type="spellStart"/>
      <w:r>
        <w:t>Dise</w:t>
      </w:r>
      <w:proofErr w:type="spellEnd"/>
      <w:r>
        <w:t xml:space="preserve"> </w:t>
      </w:r>
      <w:proofErr w:type="spellStart"/>
      <w:r>
        <w:t>Prophecey</w:t>
      </w:r>
      <w:proofErr w:type="spellEnd"/>
      <w:r>
        <w:t xml:space="preserve">/ </w:t>
      </w:r>
      <w:proofErr w:type="spellStart"/>
      <w:r>
        <w:t>zeücht</w:t>
      </w:r>
      <w:proofErr w:type="spellEnd"/>
      <w:r>
        <w:t xml:space="preserve"> auch Lucas an/ </w:t>
      </w:r>
      <w:proofErr w:type="spellStart"/>
      <w:r>
        <w:t>vnd</w:t>
      </w:r>
      <w:proofErr w:type="spellEnd"/>
      <w:r>
        <w:t xml:space="preserve"> spricht/ Da </w:t>
      </w:r>
      <w:proofErr w:type="spellStart"/>
      <w:r>
        <w:t>sy</w:t>
      </w:r>
      <w:proofErr w:type="spellEnd"/>
      <w:r>
        <w:t xml:space="preserve"> aber </w:t>
      </w:r>
      <w:proofErr w:type="spellStart"/>
      <w:r>
        <w:t>vnderainander</w:t>
      </w:r>
      <w:proofErr w:type="spellEnd"/>
      <w:r>
        <w:t xml:space="preserve"> </w:t>
      </w:r>
      <w:proofErr w:type="spellStart"/>
      <w:r>
        <w:t>mißhellig</w:t>
      </w:r>
      <w:proofErr w:type="spellEnd"/>
      <w:r>
        <w:t xml:space="preserve"> waren/ </w:t>
      </w:r>
      <w:proofErr w:type="spellStart"/>
      <w:r>
        <w:t>giengen</w:t>
      </w:r>
      <w:proofErr w:type="spellEnd"/>
      <w:r>
        <w:t xml:space="preserve"> </w:t>
      </w:r>
      <w:proofErr w:type="spellStart"/>
      <w:r>
        <w:t>sy</w:t>
      </w:r>
      <w:proofErr w:type="spellEnd"/>
      <w:r>
        <w:t xml:space="preserve"> weg/ als Paulus </w:t>
      </w:r>
      <w:proofErr w:type="spellStart"/>
      <w:r>
        <w:t>ain</w:t>
      </w:r>
      <w:proofErr w:type="spellEnd"/>
      <w:r>
        <w:t xml:space="preserve"> </w:t>
      </w:r>
      <w:proofErr w:type="spellStart"/>
      <w:r>
        <w:t>wort</w:t>
      </w:r>
      <w:proofErr w:type="spellEnd"/>
      <w:r>
        <w:t xml:space="preserve"> redet/ das </w:t>
      </w:r>
      <w:proofErr w:type="spellStart"/>
      <w:r>
        <w:t>wol</w:t>
      </w:r>
      <w:proofErr w:type="spellEnd"/>
      <w:r>
        <w:t xml:space="preserve"> der </w:t>
      </w:r>
      <w:proofErr w:type="spellStart"/>
      <w:r>
        <w:t>hailig</w:t>
      </w:r>
      <w:proofErr w:type="spellEnd"/>
      <w:r>
        <w:t xml:space="preserve"> </w:t>
      </w:r>
      <w:proofErr w:type="spellStart"/>
      <w:r>
        <w:t>gaist</w:t>
      </w:r>
      <w:proofErr w:type="spellEnd"/>
      <w:r>
        <w:t xml:space="preserve"> gesagt hat/ durch den </w:t>
      </w:r>
      <w:proofErr w:type="spellStart"/>
      <w:r>
        <w:t>propheten</w:t>
      </w:r>
      <w:proofErr w:type="spellEnd"/>
      <w:r>
        <w:t xml:space="preserve"> </w:t>
      </w:r>
      <w:proofErr w:type="spellStart"/>
      <w:r>
        <w:t>Isaiam</w:t>
      </w:r>
      <w:proofErr w:type="spellEnd"/>
      <w:r>
        <w:t xml:space="preserve">/ zu </w:t>
      </w:r>
      <w:proofErr w:type="spellStart"/>
      <w:r>
        <w:t>vnsern</w:t>
      </w:r>
      <w:proofErr w:type="spellEnd"/>
      <w:r>
        <w:t xml:space="preserve"> </w:t>
      </w:r>
      <w:proofErr w:type="spellStart"/>
      <w:r>
        <w:t>vätern</w:t>
      </w:r>
      <w:proofErr w:type="spellEnd"/>
      <w:r>
        <w:t xml:space="preserve">/ </w:t>
      </w:r>
      <w:proofErr w:type="spellStart"/>
      <w:r>
        <w:t>vnd</w:t>
      </w:r>
      <w:proofErr w:type="spellEnd"/>
      <w:r>
        <w:t xml:space="preserve"> gesprochen/ gang hin zu </w:t>
      </w:r>
      <w:proofErr w:type="spellStart"/>
      <w:r>
        <w:t>disem</w:t>
      </w:r>
      <w:proofErr w:type="spellEnd"/>
      <w:r>
        <w:t xml:space="preserve"> </w:t>
      </w:r>
      <w:proofErr w:type="spellStart"/>
      <w:r>
        <w:t>volck</w:t>
      </w:r>
      <w:proofErr w:type="spellEnd"/>
      <w:r>
        <w:t xml:space="preserve">/ </w:t>
      </w:r>
      <w:proofErr w:type="spellStart"/>
      <w:r>
        <w:t>vnd</w:t>
      </w:r>
      <w:proofErr w:type="spellEnd"/>
      <w:r>
        <w:t xml:space="preserve"> sprich. Mit den </w:t>
      </w:r>
      <w:proofErr w:type="spellStart"/>
      <w:r>
        <w:t>oren</w:t>
      </w:r>
      <w:proofErr w:type="spellEnd"/>
      <w:r>
        <w:t xml:space="preserve"> werden </w:t>
      </w:r>
      <w:proofErr w:type="spellStart"/>
      <w:r>
        <w:t>jrs</w:t>
      </w:r>
      <w:proofErr w:type="spellEnd"/>
      <w:r>
        <w:t xml:space="preserve"> hören/ </w:t>
      </w:r>
      <w:proofErr w:type="spellStart"/>
      <w:r>
        <w:t>vnd</w:t>
      </w:r>
      <w:proofErr w:type="spellEnd"/>
      <w:r>
        <w:t xml:space="preserve"> </w:t>
      </w:r>
      <w:proofErr w:type="spellStart"/>
      <w:r>
        <w:t>nit</w:t>
      </w:r>
      <w:proofErr w:type="spellEnd"/>
      <w:r>
        <w:t xml:space="preserve"> </w:t>
      </w:r>
      <w:proofErr w:type="spellStart"/>
      <w:r>
        <w:t>versteen</w:t>
      </w:r>
      <w:proofErr w:type="spellEnd"/>
      <w:r>
        <w:t xml:space="preserve">/ </w:t>
      </w:r>
      <w:proofErr w:type="spellStart"/>
      <w:r>
        <w:t>vnd</w:t>
      </w:r>
      <w:proofErr w:type="spellEnd"/>
      <w:r>
        <w:t xml:space="preserve"> mit den </w:t>
      </w:r>
      <w:proofErr w:type="spellStart"/>
      <w:r>
        <w:t>augen</w:t>
      </w:r>
      <w:proofErr w:type="spellEnd"/>
      <w:r>
        <w:t xml:space="preserve"> werden </w:t>
      </w:r>
      <w:proofErr w:type="spellStart"/>
      <w:r>
        <w:t>jrß</w:t>
      </w:r>
      <w:proofErr w:type="spellEnd"/>
      <w:r>
        <w:t xml:space="preserve"> sehen/ </w:t>
      </w:r>
      <w:proofErr w:type="spellStart"/>
      <w:r>
        <w:t>vnd</w:t>
      </w:r>
      <w:proofErr w:type="spellEnd"/>
      <w:r>
        <w:t xml:space="preserve"> </w:t>
      </w:r>
      <w:proofErr w:type="spellStart"/>
      <w:r>
        <w:t>nit</w:t>
      </w:r>
      <w:proofErr w:type="spellEnd"/>
      <w:r>
        <w:t xml:space="preserve"> erkennen/ Dann das </w:t>
      </w:r>
      <w:proofErr w:type="spellStart"/>
      <w:r>
        <w:t>hertz</w:t>
      </w:r>
      <w:proofErr w:type="spellEnd"/>
      <w:r>
        <w:t xml:space="preserve"> </w:t>
      </w:r>
      <w:proofErr w:type="spellStart"/>
      <w:r>
        <w:t>dises</w:t>
      </w:r>
      <w:proofErr w:type="spellEnd"/>
      <w:r>
        <w:t xml:space="preserve"> </w:t>
      </w:r>
      <w:proofErr w:type="spellStart"/>
      <w:r>
        <w:t>volcks</w:t>
      </w:r>
      <w:proofErr w:type="spellEnd"/>
      <w:r>
        <w:t xml:space="preserve"> ist verstockt/ </w:t>
      </w:r>
      <w:proofErr w:type="spellStart"/>
      <w:r>
        <w:t>vnd</w:t>
      </w:r>
      <w:proofErr w:type="spellEnd"/>
      <w:r>
        <w:t xml:space="preserve"> </w:t>
      </w:r>
      <w:proofErr w:type="spellStart"/>
      <w:r>
        <w:t>sy</w:t>
      </w:r>
      <w:proofErr w:type="spellEnd"/>
      <w:r>
        <w:t xml:space="preserve"> hören </w:t>
      </w:r>
      <w:proofErr w:type="spellStart"/>
      <w:r>
        <w:t>schwärlich</w:t>
      </w:r>
      <w:proofErr w:type="spellEnd"/>
      <w:r>
        <w:t xml:space="preserve"> mir </w:t>
      </w:r>
      <w:proofErr w:type="spellStart"/>
      <w:r>
        <w:t>jren</w:t>
      </w:r>
      <w:proofErr w:type="spellEnd"/>
      <w:r>
        <w:t xml:space="preserve"> </w:t>
      </w:r>
      <w:proofErr w:type="spellStart"/>
      <w:r>
        <w:t>oren</w:t>
      </w:r>
      <w:proofErr w:type="spellEnd"/>
      <w:r>
        <w:t xml:space="preserve">/ </w:t>
      </w:r>
      <w:proofErr w:type="spellStart"/>
      <w:r>
        <w:t>vnd</w:t>
      </w:r>
      <w:proofErr w:type="spellEnd"/>
      <w:r>
        <w:t xml:space="preserve"> </w:t>
      </w:r>
      <w:proofErr w:type="spellStart"/>
      <w:r>
        <w:t>jr</w:t>
      </w:r>
      <w:proofErr w:type="spellEnd"/>
      <w:r>
        <w:t xml:space="preserve"> </w:t>
      </w:r>
      <w:proofErr w:type="spellStart"/>
      <w:r>
        <w:t>augen</w:t>
      </w:r>
      <w:proofErr w:type="spellEnd"/>
      <w:r>
        <w:t xml:space="preserve"> haben </w:t>
      </w:r>
      <w:proofErr w:type="spellStart"/>
      <w:r>
        <w:t>sy</w:t>
      </w:r>
      <w:proofErr w:type="spellEnd"/>
      <w:r>
        <w:t xml:space="preserve"> zu </w:t>
      </w:r>
      <w:proofErr w:type="spellStart"/>
      <w:r>
        <w:t>thon</w:t>
      </w:r>
      <w:proofErr w:type="spellEnd"/>
      <w:r>
        <w:t xml:space="preserve">/ </w:t>
      </w:r>
      <w:proofErr w:type="spellStart"/>
      <w:r>
        <w:t>auff</w:t>
      </w:r>
      <w:proofErr w:type="spellEnd"/>
      <w:r>
        <w:t xml:space="preserve"> das </w:t>
      </w:r>
      <w:proofErr w:type="spellStart"/>
      <w:r>
        <w:t>sy</w:t>
      </w:r>
      <w:proofErr w:type="spellEnd"/>
      <w:r>
        <w:t xml:space="preserve"> </w:t>
      </w:r>
      <w:proofErr w:type="spellStart"/>
      <w:r>
        <w:t>nit</w:t>
      </w:r>
      <w:proofErr w:type="spellEnd"/>
      <w:r>
        <w:t xml:space="preserve"> dermal </w:t>
      </w:r>
      <w:proofErr w:type="spellStart"/>
      <w:r>
        <w:t>ains</w:t>
      </w:r>
      <w:proofErr w:type="spellEnd"/>
      <w:r>
        <w:t xml:space="preserve"> sehen mit </w:t>
      </w:r>
      <w:proofErr w:type="spellStart"/>
      <w:r>
        <w:t>hren</w:t>
      </w:r>
      <w:proofErr w:type="spellEnd"/>
      <w:r>
        <w:t xml:space="preserve"> </w:t>
      </w:r>
      <w:proofErr w:type="spellStart"/>
      <w:r>
        <w:t>augen</w:t>
      </w:r>
      <w:proofErr w:type="spellEnd"/>
      <w:r>
        <w:t xml:space="preserve">/ </w:t>
      </w:r>
      <w:proofErr w:type="spellStart"/>
      <w:r>
        <w:t>vnd</w:t>
      </w:r>
      <w:proofErr w:type="spellEnd"/>
      <w:r>
        <w:t xml:space="preserve"> </w:t>
      </w:r>
      <w:proofErr w:type="spellStart"/>
      <w:r>
        <w:t>verstendig</w:t>
      </w:r>
      <w:proofErr w:type="spellEnd"/>
      <w:r>
        <w:t xml:space="preserve"> werden in </w:t>
      </w:r>
      <w:proofErr w:type="spellStart"/>
      <w:r>
        <w:t>jrem</w:t>
      </w:r>
      <w:proofErr w:type="spellEnd"/>
      <w:r>
        <w:t xml:space="preserve"> </w:t>
      </w:r>
      <w:proofErr w:type="spellStart"/>
      <w:r>
        <w:t>hertzen</w:t>
      </w:r>
      <w:proofErr w:type="spellEnd"/>
      <w:r>
        <w:t xml:space="preserve">/ </w:t>
      </w:r>
      <w:proofErr w:type="spellStart"/>
      <w:r>
        <w:t>vnd</w:t>
      </w:r>
      <w:proofErr w:type="spellEnd"/>
      <w:r>
        <w:t xml:space="preserve"> sich </w:t>
      </w:r>
      <w:proofErr w:type="spellStart"/>
      <w:r>
        <w:t>bekeren</w:t>
      </w:r>
      <w:proofErr w:type="spellEnd"/>
      <w:r>
        <w:t xml:space="preserve">/ das ich </w:t>
      </w:r>
      <w:proofErr w:type="spellStart"/>
      <w:r>
        <w:t>sy</w:t>
      </w:r>
      <w:proofErr w:type="spellEnd"/>
      <w:r>
        <w:t xml:space="preserve"> gesund mache/ </w:t>
      </w:r>
      <w:proofErr w:type="spellStart"/>
      <w:r>
        <w:t>Darauff</w:t>
      </w:r>
      <w:proofErr w:type="spellEnd"/>
      <w:r>
        <w:t xml:space="preserve"> </w:t>
      </w:r>
      <w:proofErr w:type="spellStart"/>
      <w:r>
        <w:t>stympt</w:t>
      </w:r>
      <w:proofErr w:type="spellEnd"/>
      <w:r>
        <w:t xml:space="preserve"> auch der </w:t>
      </w:r>
      <w:proofErr w:type="spellStart"/>
      <w:r>
        <w:t>prophet</w:t>
      </w:r>
      <w:proofErr w:type="spellEnd"/>
      <w:r>
        <w:t xml:space="preserve"> </w:t>
      </w:r>
      <w:proofErr w:type="spellStart"/>
      <w:r>
        <w:t>Dauid</w:t>
      </w:r>
      <w:proofErr w:type="spellEnd"/>
      <w:r>
        <w:t xml:space="preserve"> im </w:t>
      </w:r>
      <w:proofErr w:type="spellStart"/>
      <w:r>
        <w:t>psalm</w:t>
      </w:r>
      <w:proofErr w:type="spellEnd"/>
      <w:r>
        <w:t xml:space="preserve"> </w:t>
      </w:r>
      <w:proofErr w:type="spellStart"/>
      <w:r>
        <w:t>vnd</w:t>
      </w:r>
      <w:proofErr w:type="spellEnd"/>
      <w:r>
        <w:t xml:space="preserve"> spricht/ </w:t>
      </w:r>
      <w:proofErr w:type="spellStart"/>
      <w:r>
        <w:t>jre</w:t>
      </w:r>
      <w:proofErr w:type="spellEnd"/>
      <w:r>
        <w:t xml:space="preserve"> </w:t>
      </w:r>
      <w:proofErr w:type="spellStart"/>
      <w:r>
        <w:t>augen</w:t>
      </w:r>
      <w:proofErr w:type="spellEnd"/>
      <w:r>
        <w:t xml:space="preserve"> müssen finster werden/ das </w:t>
      </w:r>
      <w:proofErr w:type="spellStart"/>
      <w:r>
        <w:t>sy</w:t>
      </w:r>
      <w:proofErr w:type="spellEnd"/>
      <w:r>
        <w:t xml:space="preserve"> </w:t>
      </w:r>
      <w:proofErr w:type="spellStart"/>
      <w:r>
        <w:t>nit</w:t>
      </w:r>
      <w:proofErr w:type="spellEnd"/>
      <w:r>
        <w:t xml:space="preserve"> sehen/ </w:t>
      </w:r>
      <w:proofErr w:type="spellStart"/>
      <w:r>
        <w:t>vnd</w:t>
      </w:r>
      <w:proofErr w:type="spellEnd"/>
      <w:r>
        <w:t xml:space="preserve"> </w:t>
      </w:r>
      <w:proofErr w:type="spellStart"/>
      <w:r>
        <w:t>jre</w:t>
      </w:r>
      <w:proofErr w:type="spellEnd"/>
      <w:r>
        <w:t xml:space="preserve"> </w:t>
      </w:r>
      <w:proofErr w:type="spellStart"/>
      <w:r>
        <w:t>lenden</w:t>
      </w:r>
      <w:proofErr w:type="spellEnd"/>
      <w:r>
        <w:t xml:space="preserve">/ laß </w:t>
      </w:r>
      <w:proofErr w:type="spellStart"/>
      <w:r>
        <w:t>ymmer</w:t>
      </w:r>
      <w:proofErr w:type="spellEnd"/>
      <w:r>
        <w:t xml:space="preserve"> </w:t>
      </w:r>
      <w:proofErr w:type="spellStart"/>
      <w:r>
        <w:t>wancken</w:t>
      </w:r>
      <w:proofErr w:type="spellEnd"/>
      <w:r>
        <w:t xml:space="preserve">/ </w:t>
      </w:r>
      <w:proofErr w:type="spellStart"/>
      <w:r>
        <w:t>geüß</w:t>
      </w:r>
      <w:proofErr w:type="spellEnd"/>
      <w:r>
        <w:t xml:space="preserve"> </w:t>
      </w:r>
      <w:proofErr w:type="spellStart"/>
      <w:r>
        <w:t>auff</w:t>
      </w:r>
      <w:proofErr w:type="spellEnd"/>
      <w:r>
        <w:t xml:space="preserve"> </w:t>
      </w:r>
      <w:proofErr w:type="spellStart"/>
      <w:r>
        <w:t>sy</w:t>
      </w:r>
      <w:proofErr w:type="spellEnd"/>
      <w:r>
        <w:t xml:space="preserve"> dein </w:t>
      </w:r>
      <w:proofErr w:type="spellStart"/>
      <w:r>
        <w:t>vngnad</w:t>
      </w:r>
      <w:proofErr w:type="spellEnd"/>
      <w:r>
        <w:t xml:space="preserve">/ </w:t>
      </w:r>
      <w:proofErr w:type="spellStart"/>
      <w:r>
        <w:t>vnd</w:t>
      </w:r>
      <w:proofErr w:type="spellEnd"/>
      <w:r>
        <w:t xml:space="preserve"> dein grimmiger </w:t>
      </w:r>
      <w:proofErr w:type="spellStart"/>
      <w:r>
        <w:t>zorn</w:t>
      </w:r>
      <w:proofErr w:type="spellEnd"/>
      <w:r>
        <w:t xml:space="preserve"> </w:t>
      </w:r>
      <w:proofErr w:type="spellStart"/>
      <w:r>
        <w:t>ergreyffe</w:t>
      </w:r>
      <w:proofErr w:type="spellEnd"/>
      <w:r>
        <w:t xml:space="preserve"> </w:t>
      </w:r>
      <w:proofErr w:type="spellStart"/>
      <w:r>
        <w:t>sy</w:t>
      </w:r>
      <w:proofErr w:type="spellEnd"/>
      <w:r>
        <w:t xml:space="preserve">/ </w:t>
      </w:r>
      <w:proofErr w:type="spellStart"/>
      <w:r>
        <w:t>vnd</w:t>
      </w:r>
      <w:proofErr w:type="spellEnd"/>
      <w:r>
        <w:t xml:space="preserve"> Paulus sagt/ Gott hat </w:t>
      </w:r>
      <w:proofErr w:type="spellStart"/>
      <w:r>
        <w:t>jn</w:t>
      </w:r>
      <w:proofErr w:type="spellEnd"/>
      <w:r>
        <w:t xml:space="preserve"> geben </w:t>
      </w:r>
      <w:proofErr w:type="spellStart"/>
      <w:r>
        <w:t>ainen</w:t>
      </w:r>
      <w:proofErr w:type="spellEnd"/>
      <w:r>
        <w:t xml:space="preserve"> </w:t>
      </w:r>
      <w:proofErr w:type="spellStart"/>
      <w:r>
        <w:t>stachlichen</w:t>
      </w:r>
      <w:proofErr w:type="spellEnd"/>
      <w:r>
        <w:t xml:space="preserve"> </w:t>
      </w:r>
      <w:proofErr w:type="spellStart"/>
      <w:r>
        <w:t>gaist</w:t>
      </w:r>
      <w:proofErr w:type="spellEnd"/>
      <w:r>
        <w:t xml:space="preserve">/ </w:t>
      </w:r>
      <w:proofErr w:type="spellStart"/>
      <w:r>
        <w:t>augen</w:t>
      </w:r>
      <w:proofErr w:type="spellEnd"/>
      <w:r>
        <w:t xml:space="preserve"> das </w:t>
      </w:r>
      <w:proofErr w:type="spellStart"/>
      <w:r>
        <w:t>sy</w:t>
      </w:r>
      <w:proofErr w:type="spellEnd"/>
      <w:r>
        <w:t xml:space="preserve"> </w:t>
      </w:r>
      <w:proofErr w:type="spellStart"/>
      <w:r>
        <w:t>nit</w:t>
      </w:r>
      <w:proofErr w:type="spellEnd"/>
      <w:r>
        <w:t xml:space="preserve"> sehen/ </w:t>
      </w:r>
      <w:proofErr w:type="spellStart"/>
      <w:r>
        <w:t>vnd</w:t>
      </w:r>
      <w:proofErr w:type="spellEnd"/>
      <w:r>
        <w:t xml:space="preserve"> </w:t>
      </w:r>
      <w:proofErr w:type="spellStart"/>
      <w:r>
        <w:t>oren</w:t>
      </w:r>
      <w:proofErr w:type="spellEnd"/>
      <w:r>
        <w:t xml:space="preserve"> das </w:t>
      </w:r>
      <w:proofErr w:type="spellStart"/>
      <w:r>
        <w:t>sy</w:t>
      </w:r>
      <w:proofErr w:type="spellEnd"/>
      <w:r>
        <w:t xml:space="preserve"> nicht hören/ </w:t>
      </w:r>
      <w:proofErr w:type="spellStart"/>
      <w:r>
        <w:t>biß</w:t>
      </w:r>
      <w:proofErr w:type="spellEnd"/>
      <w:r>
        <w:t xml:space="preserve"> </w:t>
      </w:r>
      <w:proofErr w:type="spellStart"/>
      <w:r>
        <w:t>auff</w:t>
      </w:r>
      <w:proofErr w:type="spellEnd"/>
      <w:r>
        <w:t xml:space="preserve"> den </w:t>
      </w:r>
      <w:proofErr w:type="spellStart"/>
      <w:r>
        <w:t>heütigen</w:t>
      </w:r>
      <w:proofErr w:type="spellEnd"/>
      <w:r>
        <w:t xml:space="preserve"> tag/ </w:t>
      </w:r>
      <w:proofErr w:type="spellStart"/>
      <w:r>
        <w:t>Diser</w:t>
      </w:r>
      <w:proofErr w:type="spellEnd"/>
      <w:r>
        <w:t xml:space="preserve"> ist aber der stachlige </w:t>
      </w:r>
      <w:proofErr w:type="spellStart"/>
      <w:r>
        <w:t>gaist</w:t>
      </w:r>
      <w:proofErr w:type="spellEnd"/>
      <w:r>
        <w:t xml:space="preserve">/ der </w:t>
      </w:r>
      <w:proofErr w:type="spellStart"/>
      <w:r>
        <w:t>auß</w:t>
      </w:r>
      <w:proofErr w:type="spellEnd"/>
      <w:r>
        <w:t xml:space="preserve"> grossem </w:t>
      </w:r>
      <w:proofErr w:type="spellStart"/>
      <w:r>
        <w:t>neyd</w:t>
      </w:r>
      <w:proofErr w:type="spellEnd"/>
      <w:r>
        <w:t xml:space="preserve"> </w:t>
      </w:r>
      <w:proofErr w:type="spellStart"/>
      <w:r>
        <w:t>vnd</w:t>
      </w:r>
      <w:proofErr w:type="spellEnd"/>
      <w:r>
        <w:t xml:space="preserve"> </w:t>
      </w:r>
      <w:proofErr w:type="spellStart"/>
      <w:r>
        <w:t>haß</w:t>
      </w:r>
      <w:proofErr w:type="spellEnd"/>
      <w:r>
        <w:t xml:space="preserve">/ das </w:t>
      </w:r>
      <w:proofErr w:type="spellStart"/>
      <w:r>
        <w:t>Euangelium</w:t>
      </w:r>
      <w:proofErr w:type="spellEnd"/>
      <w:r>
        <w:t xml:space="preserve"> das </w:t>
      </w:r>
      <w:proofErr w:type="spellStart"/>
      <w:r>
        <w:t>hertz</w:t>
      </w:r>
      <w:proofErr w:type="spellEnd"/>
      <w:r>
        <w:t xml:space="preserve"> verbittert/ </w:t>
      </w:r>
      <w:proofErr w:type="spellStart"/>
      <w:r>
        <w:t>vnd</w:t>
      </w:r>
      <w:proofErr w:type="spellEnd"/>
      <w:r>
        <w:t xml:space="preserve"> erzürnet/ das er sich </w:t>
      </w:r>
      <w:proofErr w:type="spellStart"/>
      <w:r>
        <w:t>darab</w:t>
      </w:r>
      <w:proofErr w:type="spellEnd"/>
      <w:r>
        <w:t xml:space="preserve"> zerreissen möcht/ wie wir von den </w:t>
      </w:r>
      <w:proofErr w:type="spellStart"/>
      <w:r>
        <w:t>juden</w:t>
      </w:r>
      <w:proofErr w:type="spellEnd"/>
      <w:r>
        <w:t xml:space="preserve"> lesen/ in </w:t>
      </w:r>
      <w:proofErr w:type="spellStart"/>
      <w:r>
        <w:t>geschichten</w:t>
      </w:r>
      <w:proofErr w:type="spellEnd"/>
      <w:r>
        <w:t xml:space="preserve"> der Apostel/ Do </w:t>
      </w:r>
      <w:proofErr w:type="spellStart"/>
      <w:r>
        <w:t>sy</w:t>
      </w:r>
      <w:proofErr w:type="spellEnd"/>
      <w:r>
        <w:t xml:space="preserve"> solches hörten/ </w:t>
      </w:r>
      <w:proofErr w:type="spellStart"/>
      <w:r>
        <w:t>verschnidt</w:t>
      </w:r>
      <w:proofErr w:type="spellEnd"/>
      <w:r>
        <w:t xml:space="preserve"> es </w:t>
      </w:r>
      <w:proofErr w:type="spellStart"/>
      <w:r>
        <w:t>jn</w:t>
      </w:r>
      <w:proofErr w:type="spellEnd"/>
      <w:r>
        <w:t xml:space="preserve"> </w:t>
      </w:r>
      <w:proofErr w:type="spellStart"/>
      <w:r>
        <w:t>jr</w:t>
      </w:r>
      <w:proofErr w:type="spellEnd"/>
      <w:r>
        <w:t xml:space="preserve"> </w:t>
      </w:r>
      <w:proofErr w:type="spellStart"/>
      <w:r>
        <w:t>hertz</w:t>
      </w:r>
      <w:proofErr w:type="spellEnd"/>
      <w:r>
        <w:t xml:space="preserve">/ </w:t>
      </w:r>
      <w:proofErr w:type="spellStart"/>
      <w:r>
        <w:t>vnd</w:t>
      </w:r>
      <w:proofErr w:type="spellEnd"/>
      <w:r>
        <w:t xml:space="preserve"> </w:t>
      </w:r>
      <w:proofErr w:type="spellStart"/>
      <w:r>
        <w:t>kurreten</w:t>
      </w:r>
      <w:proofErr w:type="spellEnd"/>
      <w:r>
        <w:t xml:space="preserve"> mit </w:t>
      </w:r>
      <w:proofErr w:type="spellStart"/>
      <w:r>
        <w:t>zenen</w:t>
      </w:r>
      <w:proofErr w:type="spellEnd"/>
      <w:r>
        <w:t xml:space="preserve"> über </w:t>
      </w:r>
      <w:proofErr w:type="spellStart"/>
      <w:r>
        <w:t>Stephanum</w:t>
      </w:r>
      <w:proofErr w:type="spellEnd"/>
      <w:r>
        <w:t xml:space="preserve">/ wie </w:t>
      </w:r>
      <w:proofErr w:type="spellStart"/>
      <w:r>
        <w:t>wol</w:t>
      </w:r>
      <w:proofErr w:type="spellEnd"/>
      <w:r>
        <w:t xml:space="preserve"> die </w:t>
      </w:r>
      <w:proofErr w:type="spellStart"/>
      <w:r>
        <w:t>Euangelisten</w:t>
      </w:r>
      <w:proofErr w:type="spellEnd"/>
      <w:r>
        <w:t xml:space="preserve"> </w:t>
      </w:r>
      <w:proofErr w:type="spellStart"/>
      <w:r>
        <w:t>vnd</w:t>
      </w:r>
      <w:proofErr w:type="spellEnd"/>
      <w:r>
        <w:t xml:space="preserve"> Paulus/ </w:t>
      </w:r>
      <w:proofErr w:type="spellStart"/>
      <w:r>
        <w:t>nit</w:t>
      </w:r>
      <w:proofErr w:type="spellEnd"/>
      <w:r>
        <w:t xml:space="preserve"> </w:t>
      </w:r>
      <w:proofErr w:type="spellStart"/>
      <w:r>
        <w:t>ainerlay</w:t>
      </w:r>
      <w:proofErr w:type="spellEnd"/>
      <w:r>
        <w:t xml:space="preserve"> </w:t>
      </w:r>
      <w:proofErr w:type="spellStart"/>
      <w:r>
        <w:t>wort</w:t>
      </w:r>
      <w:proofErr w:type="spellEnd"/>
      <w:r>
        <w:t xml:space="preserve"> brauchen/ so ist es doch </w:t>
      </w:r>
      <w:proofErr w:type="spellStart"/>
      <w:r>
        <w:t>ain</w:t>
      </w:r>
      <w:proofErr w:type="spellEnd"/>
      <w:r>
        <w:t xml:space="preserve"> </w:t>
      </w:r>
      <w:proofErr w:type="spellStart"/>
      <w:r>
        <w:t>mainung</w:t>
      </w:r>
      <w:proofErr w:type="spellEnd"/>
      <w:r>
        <w:t xml:space="preserve"> in allen/ </w:t>
      </w:r>
      <w:proofErr w:type="spellStart"/>
      <w:r>
        <w:t>Dises</w:t>
      </w:r>
      <w:proofErr w:type="spellEnd"/>
      <w:r>
        <w:t xml:space="preserve"> </w:t>
      </w:r>
      <w:proofErr w:type="spellStart"/>
      <w:r>
        <w:t>ort</w:t>
      </w:r>
      <w:proofErr w:type="spellEnd"/>
      <w:r>
        <w:t xml:space="preserve"> </w:t>
      </w:r>
      <w:proofErr w:type="spellStart"/>
      <w:r>
        <w:t>auß</w:t>
      </w:r>
      <w:proofErr w:type="spellEnd"/>
      <w:r>
        <w:t xml:space="preserve"> </w:t>
      </w:r>
      <w:proofErr w:type="spellStart"/>
      <w:r>
        <w:t>Isaia</w:t>
      </w:r>
      <w:proofErr w:type="spellEnd"/>
      <w:r>
        <w:t xml:space="preserve">. Johannes .xii. hat mich bewegt </w:t>
      </w:r>
      <w:proofErr w:type="spellStart"/>
      <w:r>
        <w:t>vnd</w:t>
      </w:r>
      <w:proofErr w:type="spellEnd"/>
      <w:r>
        <w:t xml:space="preserve"> verursacht/ Dieweil ich mit dem </w:t>
      </w:r>
      <w:proofErr w:type="spellStart"/>
      <w:r>
        <w:t>text</w:t>
      </w:r>
      <w:proofErr w:type="spellEnd"/>
      <w:r>
        <w:t xml:space="preserve"> </w:t>
      </w:r>
      <w:proofErr w:type="spellStart"/>
      <w:r>
        <w:t>nit</w:t>
      </w:r>
      <w:proofErr w:type="spellEnd"/>
      <w:r>
        <w:t xml:space="preserve"> für </w:t>
      </w:r>
      <w:proofErr w:type="spellStart"/>
      <w:r>
        <w:t>überkundt</w:t>
      </w:r>
      <w:proofErr w:type="spellEnd"/>
      <w:r>
        <w:t xml:space="preserve">/ der </w:t>
      </w:r>
      <w:proofErr w:type="spellStart"/>
      <w:r>
        <w:t>ordnung</w:t>
      </w:r>
      <w:proofErr w:type="spellEnd"/>
      <w:r>
        <w:t xml:space="preserve"> nach/ das ich etwas in </w:t>
      </w:r>
      <w:proofErr w:type="spellStart"/>
      <w:r>
        <w:t>kürtz</w:t>
      </w:r>
      <w:proofErr w:type="spellEnd"/>
      <w:r>
        <w:t xml:space="preserve">/ von der Ewigen </w:t>
      </w:r>
      <w:proofErr w:type="spellStart"/>
      <w:r>
        <w:t>fürsehung</w:t>
      </w:r>
      <w:proofErr w:type="spellEnd"/>
      <w:r>
        <w:t xml:space="preserve"> verfasset/ Dieweil der </w:t>
      </w:r>
      <w:proofErr w:type="spellStart"/>
      <w:r>
        <w:t>Euangelist</w:t>
      </w:r>
      <w:proofErr w:type="spellEnd"/>
      <w:r>
        <w:t xml:space="preserve"> Joannes so </w:t>
      </w:r>
      <w:proofErr w:type="spellStart"/>
      <w:r>
        <w:t>aigentlich</w:t>
      </w:r>
      <w:proofErr w:type="spellEnd"/>
      <w:r>
        <w:t xml:space="preserve"> </w:t>
      </w:r>
      <w:proofErr w:type="spellStart"/>
      <w:r>
        <w:t>außdruckt</w:t>
      </w:r>
      <w:proofErr w:type="spellEnd"/>
      <w:r>
        <w:t xml:space="preserve">/ die </w:t>
      </w:r>
      <w:proofErr w:type="spellStart"/>
      <w:r>
        <w:t>vrsach</w:t>
      </w:r>
      <w:proofErr w:type="spellEnd"/>
      <w:r>
        <w:t xml:space="preserve"> des </w:t>
      </w:r>
      <w:proofErr w:type="spellStart"/>
      <w:r>
        <w:t>vnglaubens</w:t>
      </w:r>
      <w:proofErr w:type="spellEnd"/>
      <w:r>
        <w:t xml:space="preserve"> der Juden/ </w:t>
      </w:r>
      <w:proofErr w:type="spellStart"/>
      <w:r>
        <w:t>auß</w:t>
      </w:r>
      <w:proofErr w:type="spellEnd"/>
      <w:r>
        <w:t xml:space="preserve"> </w:t>
      </w:r>
      <w:proofErr w:type="spellStart"/>
      <w:r>
        <w:t>Isaia</w:t>
      </w:r>
      <w:proofErr w:type="spellEnd"/>
      <w:r>
        <w:t xml:space="preserve"> dem </w:t>
      </w:r>
      <w:proofErr w:type="spellStart"/>
      <w:r>
        <w:t>propheten</w:t>
      </w:r>
      <w:proofErr w:type="spellEnd"/>
      <w:r>
        <w:t xml:space="preserve">/ Deßgleichen schreibe Esaias/ Ich bin der </w:t>
      </w:r>
      <w:proofErr w:type="spellStart"/>
      <w:r>
        <w:t>herr</w:t>
      </w:r>
      <w:proofErr w:type="spellEnd"/>
      <w:r>
        <w:t xml:space="preserve">/ </w:t>
      </w:r>
      <w:proofErr w:type="spellStart"/>
      <w:r>
        <w:t>vnd</w:t>
      </w:r>
      <w:proofErr w:type="spellEnd"/>
      <w:r>
        <w:t xml:space="preserve"> </w:t>
      </w:r>
      <w:proofErr w:type="spellStart"/>
      <w:r>
        <w:t>nit</w:t>
      </w:r>
      <w:proofErr w:type="spellEnd"/>
      <w:r>
        <w:t xml:space="preserve"> </w:t>
      </w:r>
      <w:proofErr w:type="spellStart"/>
      <w:r>
        <w:t>weyter</w:t>
      </w:r>
      <w:proofErr w:type="spellEnd"/>
      <w:r>
        <w:t xml:space="preserve">/ Das ist/ on mich ist nichts/ der ich das </w:t>
      </w:r>
      <w:proofErr w:type="spellStart"/>
      <w:r>
        <w:t>liecht</w:t>
      </w:r>
      <w:proofErr w:type="spellEnd"/>
      <w:r>
        <w:t xml:space="preserve"> </w:t>
      </w:r>
      <w:proofErr w:type="spellStart"/>
      <w:r>
        <w:t>vnd</w:t>
      </w:r>
      <w:proofErr w:type="spellEnd"/>
      <w:r>
        <w:t xml:space="preserve"> </w:t>
      </w:r>
      <w:proofErr w:type="spellStart"/>
      <w:r>
        <w:t>finsternuß</w:t>
      </w:r>
      <w:proofErr w:type="spellEnd"/>
      <w:r>
        <w:t xml:space="preserve"> mache/ Schaff </w:t>
      </w:r>
      <w:proofErr w:type="spellStart"/>
      <w:r>
        <w:t>frid</w:t>
      </w:r>
      <w:proofErr w:type="spellEnd"/>
      <w:r>
        <w:t xml:space="preserve"> </w:t>
      </w:r>
      <w:proofErr w:type="spellStart"/>
      <w:r>
        <w:t>vnd</w:t>
      </w:r>
      <w:proofErr w:type="spellEnd"/>
      <w:r>
        <w:t xml:space="preserve"> mach </w:t>
      </w:r>
      <w:proofErr w:type="spellStart"/>
      <w:r>
        <w:t>böß</w:t>
      </w:r>
      <w:proofErr w:type="spellEnd"/>
      <w:r>
        <w:t xml:space="preserve">/ Ich der </w:t>
      </w:r>
      <w:proofErr w:type="spellStart"/>
      <w:r>
        <w:t>herr</w:t>
      </w:r>
      <w:proofErr w:type="spellEnd"/>
      <w:r>
        <w:t xml:space="preserve"> mach alle </w:t>
      </w:r>
      <w:proofErr w:type="spellStart"/>
      <w:r>
        <w:t>dise</w:t>
      </w:r>
      <w:proofErr w:type="spellEnd"/>
      <w:r>
        <w:t xml:space="preserve"> ding/ </w:t>
      </w:r>
      <w:proofErr w:type="spellStart"/>
      <w:r>
        <w:t>vber</w:t>
      </w:r>
      <w:proofErr w:type="spellEnd"/>
      <w:r>
        <w:t xml:space="preserve"> </w:t>
      </w:r>
      <w:proofErr w:type="spellStart"/>
      <w:r>
        <w:t>disen</w:t>
      </w:r>
      <w:proofErr w:type="spellEnd"/>
      <w:r>
        <w:t xml:space="preserve"> </w:t>
      </w:r>
      <w:proofErr w:type="spellStart"/>
      <w:r>
        <w:t>text</w:t>
      </w:r>
      <w:proofErr w:type="spellEnd"/>
      <w:r>
        <w:t xml:space="preserve"> schreibt Augustinus/ wider </w:t>
      </w:r>
      <w:proofErr w:type="spellStart"/>
      <w:r>
        <w:t>Juuinianum</w:t>
      </w:r>
      <w:proofErr w:type="spellEnd"/>
      <w:r>
        <w:t xml:space="preserve"> den </w:t>
      </w:r>
      <w:proofErr w:type="spellStart"/>
      <w:r>
        <w:t>kätzer</w:t>
      </w:r>
      <w:proofErr w:type="spellEnd"/>
      <w:r>
        <w:t xml:space="preserve"> </w:t>
      </w:r>
      <w:proofErr w:type="spellStart"/>
      <w:r>
        <w:t>vnd</w:t>
      </w:r>
      <w:proofErr w:type="spellEnd"/>
      <w:r>
        <w:t xml:space="preserve"> saget/ das du herzu setzest </w:t>
      </w:r>
      <w:proofErr w:type="spellStart"/>
      <w:r>
        <w:t>vnd</w:t>
      </w:r>
      <w:proofErr w:type="spellEnd"/>
      <w:r>
        <w:t xml:space="preserve"> sprichst </w:t>
      </w:r>
      <w:proofErr w:type="spellStart"/>
      <w:r>
        <w:t>got</w:t>
      </w:r>
      <w:proofErr w:type="spellEnd"/>
      <w:r>
        <w:t xml:space="preserve"> </w:t>
      </w:r>
      <w:proofErr w:type="spellStart"/>
      <w:r>
        <w:t>kan</w:t>
      </w:r>
      <w:proofErr w:type="spellEnd"/>
      <w:r>
        <w:t xml:space="preserve"> </w:t>
      </w:r>
      <w:proofErr w:type="spellStart"/>
      <w:r>
        <w:t>nit</w:t>
      </w:r>
      <w:proofErr w:type="spellEnd"/>
      <w:r>
        <w:t xml:space="preserve"> böses </w:t>
      </w:r>
      <w:proofErr w:type="spellStart"/>
      <w:r>
        <w:t>würcken</w:t>
      </w:r>
      <w:proofErr w:type="spellEnd"/>
      <w:r>
        <w:t xml:space="preserve">/ </w:t>
      </w:r>
      <w:proofErr w:type="spellStart"/>
      <w:r>
        <w:t>Antwurt</w:t>
      </w:r>
      <w:proofErr w:type="spellEnd"/>
      <w:r>
        <w:t xml:space="preserve"> Wie redest du also? dieweil doch </w:t>
      </w:r>
      <w:proofErr w:type="spellStart"/>
      <w:r>
        <w:t>vil</w:t>
      </w:r>
      <w:proofErr w:type="spellEnd"/>
      <w:r>
        <w:t xml:space="preserve"> </w:t>
      </w:r>
      <w:proofErr w:type="spellStart"/>
      <w:r>
        <w:t>böß</w:t>
      </w:r>
      <w:proofErr w:type="spellEnd"/>
      <w:r>
        <w:t xml:space="preserve"> ist/ das </w:t>
      </w:r>
      <w:proofErr w:type="spellStart"/>
      <w:r>
        <w:t>got</w:t>
      </w:r>
      <w:proofErr w:type="spellEnd"/>
      <w:r>
        <w:t xml:space="preserve"> </w:t>
      </w:r>
      <w:proofErr w:type="spellStart"/>
      <w:r>
        <w:t>würcket</w:t>
      </w:r>
      <w:proofErr w:type="spellEnd"/>
      <w:r>
        <w:t xml:space="preserve">/ Dann der </w:t>
      </w:r>
      <w:proofErr w:type="spellStart"/>
      <w:r>
        <w:t>kan</w:t>
      </w:r>
      <w:proofErr w:type="spellEnd"/>
      <w:r>
        <w:t xml:space="preserve"> </w:t>
      </w:r>
      <w:proofErr w:type="spellStart"/>
      <w:r>
        <w:t>baß</w:t>
      </w:r>
      <w:proofErr w:type="spellEnd"/>
      <w:r>
        <w:t xml:space="preserve"> reden dann du/ der durch den Propheten spricht/ Das er das </w:t>
      </w:r>
      <w:proofErr w:type="spellStart"/>
      <w:r>
        <w:t>böß</w:t>
      </w:r>
      <w:proofErr w:type="spellEnd"/>
      <w:r>
        <w:t xml:space="preserve"> schaffe/ </w:t>
      </w:r>
      <w:proofErr w:type="spellStart"/>
      <w:r>
        <w:t>vnd</w:t>
      </w:r>
      <w:proofErr w:type="spellEnd"/>
      <w:r>
        <w:t xml:space="preserve"> Amos. </w:t>
      </w:r>
      <w:proofErr w:type="spellStart"/>
      <w:r>
        <w:t>Würt</w:t>
      </w:r>
      <w:proofErr w:type="spellEnd"/>
      <w:r>
        <w:t xml:space="preserve"> auch böses in der statt sein/ das ich </w:t>
      </w:r>
      <w:proofErr w:type="spellStart"/>
      <w:r>
        <w:t>nit</w:t>
      </w:r>
      <w:proofErr w:type="spellEnd"/>
      <w:r>
        <w:t xml:space="preserve"> </w:t>
      </w:r>
      <w:proofErr w:type="spellStart"/>
      <w:r>
        <w:t>thon</w:t>
      </w:r>
      <w:proofErr w:type="spellEnd"/>
      <w:r>
        <w:t xml:space="preserve"> hab? Deßgleichen Isai. Also hat der </w:t>
      </w:r>
      <w:proofErr w:type="spellStart"/>
      <w:r>
        <w:t>herr</w:t>
      </w:r>
      <w:proofErr w:type="spellEnd"/>
      <w:r>
        <w:t xml:space="preserve"> gesagt/ der </w:t>
      </w:r>
      <w:proofErr w:type="spellStart"/>
      <w:r>
        <w:t>himel</w:t>
      </w:r>
      <w:proofErr w:type="spellEnd"/>
      <w:r>
        <w:t xml:space="preserve"> ist mein </w:t>
      </w:r>
      <w:proofErr w:type="spellStart"/>
      <w:r>
        <w:t>stul</w:t>
      </w:r>
      <w:proofErr w:type="spellEnd"/>
      <w:r>
        <w:t xml:space="preserve">/ </w:t>
      </w:r>
      <w:proofErr w:type="spellStart"/>
      <w:r>
        <w:t>vnd</w:t>
      </w:r>
      <w:proofErr w:type="spellEnd"/>
      <w:r>
        <w:t xml:space="preserve"> das </w:t>
      </w:r>
      <w:proofErr w:type="spellStart"/>
      <w:r>
        <w:t>erdtrich</w:t>
      </w:r>
      <w:proofErr w:type="spellEnd"/>
      <w:r>
        <w:t xml:space="preserve"> mein </w:t>
      </w:r>
      <w:proofErr w:type="spellStart"/>
      <w:r>
        <w:t>fußschämel</w:t>
      </w:r>
      <w:proofErr w:type="spellEnd"/>
      <w:r>
        <w:t xml:space="preserve">/ das ist so </w:t>
      </w:r>
      <w:proofErr w:type="spellStart"/>
      <w:r>
        <w:t>vil</w:t>
      </w:r>
      <w:proofErr w:type="spellEnd"/>
      <w:r>
        <w:t xml:space="preserve"> </w:t>
      </w:r>
      <w:proofErr w:type="spellStart"/>
      <w:r>
        <w:t>geredt</w:t>
      </w:r>
      <w:proofErr w:type="spellEnd"/>
      <w:r>
        <w:t xml:space="preserve">/ Ich bin oben </w:t>
      </w:r>
      <w:proofErr w:type="spellStart"/>
      <w:r>
        <w:t>vnd</w:t>
      </w:r>
      <w:proofErr w:type="spellEnd"/>
      <w:r>
        <w:t xml:space="preserve"> </w:t>
      </w:r>
      <w:proofErr w:type="spellStart"/>
      <w:r>
        <w:t>vnden</w:t>
      </w:r>
      <w:proofErr w:type="spellEnd"/>
      <w:r>
        <w:t xml:space="preserve">/ innen </w:t>
      </w:r>
      <w:proofErr w:type="spellStart"/>
      <w:r>
        <w:t>vnd</w:t>
      </w:r>
      <w:proofErr w:type="spellEnd"/>
      <w:r>
        <w:t xml:space="preserve"> </w:t>
      </w:r>
      <w:proofErr w:type="spellStart"/>
      <w:r>
        <w:t>aussen</w:t>
      </w:r>
      <w:proofErr w:type="spellEnd"/>
      <w:r>
        <w:t xml:space="preserve">/ </w:t>
      </w:r>
      <w:proofErr w:type="spellStart"/>
      <w:r>
        <w:t>vnd</w:t>
      </w:r>
      <w:proofErr w:type="spellEnd"/>
      <w:r>
        <w:t xml:space="preserve"> bey allen dingen/ </w:t>
      </w:r>
      <w:proofErr w:type="spellStart"/>
      <w:r>
        <w:t>vnd</w:t>
      </w:r>
      <w:proofErr w:type="spellEnd"/>
      <w:r>
        <w:t xml:space="preserve"> Psalm. Aber </w:t>
      </w:r>
      <w:proofErr w:type="spellStart"/>
      <w:r>
        <w:t>vnser</w:t>
      </w:r>
      <w:proofErr w:type="spellEnd"/>
      <w:r>
        <w:t xml:space="preserve"> </w:t>
      </w:r>
      <w:proofErr w:type="spellStart"/>
      <w:r>
        <w:t>Got</w:t>
      </w:r>
      <w:proofErr w:type="spellEnd"/>
      <w:r>
        <w:t xml:space="preserve"> ist im </w:t>
      </w:r>
      <w:proofErr w:type="spellStart"/>
      <w:r>
        <w:t>himel</w:t>
      </w:r>
      <w:proofErr w:type="spellEnd"/>
      <w:r>
        <w:t xml:space="preserve">/ er macht was </w:t>
      </w:r>
      <w:proofErr w:type="spellStart"/>
      <w:r>
        <w:t>jn</w:t>
      </w:r>
      <w:proofErr w:type="spellEnd"/>
      <w:r>
        <w:t xml:space="preserve"> </w:t>
      </w:r>
      <w:proofErr w:type="spellStart"/>
      <w:r>
        <w:t>gelust</w:t>
      </w:r>
      <w:proofErr w:type="spellEnd"/>
      <w:r>
        <w:t xml:space="preserve">. Item </w:t>
      </w:r>
      <w:proofErr w:type="spellStart"/>
      <w:r>
        <w:t>Hiere</w:t>
      </w:r>
      <w:proofErr w:type="spellEnd"/>
      <w:r>
        <w:t xml:space="preserve">. Herr ich </w:t>
      </w:r>
      <w:proofErr w:type="spellStart"/>
      <w:r>
        <w:t>waiß</w:t>
      </w:r>
      <w:proofErr w:type="spellEnd"/>
      <w:r>
        <w:t xml:space="preserve"> das der weg in </w:t>
      </w:r>
      <w:proofErr w:type="spellStart"/>
      <w:r>
        <w:t>kains</w:t>
      </w:r>
      <w:proofErr w:type="spellEnd"/>
      <w:r>
        <w:t xml:space="preserve"> </w:t>
      </w:r>
      <w:proofErr w:type="spellStart"/>
      <w:r>
        <w:t>mennschen</w:t>
      </w:r>
      <w:proofErr w:type="spellEnd"/>
      <w:r>
        <w:t xml:space="preserve"> </w:t>
      </w:r>
      <w:proofErr w:type="spellStart"/>
      <w:r>
        <w:t>hand</w:t>
      </w:r>
      <w:proofErr w:type="spellEnd"/>
      <w:r>
        <w:t xml:space="preserve"> </w:t>
      </w:r>
      <w:proofErr w:type="spellStart"/>
      <w:r>
        <w:t>steet</w:t>
      </w:r>
      <w:proofErr w:type="spellEnd"/>
      <w:r>
        <w:t xml:space="preserve">/ auch das </w:t>
      </w:r>
      <w:proofErr w:type="spellStart"/>
      <w:r>
        <w:t>kain</w:t>
      </w:r>
      <w:proofErr w:type="spellEnd"/>
      <w:r>
        <w:t xml:space="preserve"> man seine </w:t>
      </w:r>
      <w:proofErr w:type="spellStart"/>
      <w:r>
        <w:t>geng</w:t>
      </w:r>
      <w:proofErr w:type="spellEnd"/>
      <w:r>
        <w:t xml:space="preserve"> richten </w:t>
      </w:r>
      <w:proofErr w:type="spellStart"/>
      <w:r>
        <w:t>kan</w:t>
      </w:r>
      <w:proofErr w:type="spellEnd"/>
      <w:r>
        <w:t xml:space="preserve">/ </w:t>
      </w:r>
      <w:proofErr w:type="spellStart"/>
      <w:r>
        <w:t>vnnd</w:t>
      </w:r>
      <w:proofErr w:type="spellEnd"/>
      <w:r>
        <w:t xml:space="preserve"> in </w:t>
      </w:r>
      <w:proofErr w:type="spellStart"/>
      <w:r>
        <w:t>sprüchen</w:t>
      </w:r>
      <w:proofErr w:type="spellEnd"/>
      <w:r>
        <w:t xml:space="preserve"> Salomonis. </w:t>
      </w:r>
      <w:proofErr w:type="spellStart"/>
      <w:r>
        <w:t>Yerdermans</w:t>
      </w:r>
      <w:proofErr w:type="spellEnd"/>
      <w:r>
        <w:t xml:space="preserve"> </w:t>
      </w:r>
      <w:proofErr w:type="spellStart"/>
      <w:r>
        <w:t>geng</w:t>
      </w:r>
      <w:proofErr w:type="spellEnd"/>
      <w:r>
        <w:t xml:space="preserve"> kommen vom </w:t>
      </w:r>
      <w:proofErr w:type="spellStart"/>
      <w:r>
        <w:t>herren</w:t>
      </w:r>
      <w:proofErr w:type="spellEnd"/>
      <w:r>
        <w:t xml:space="preserve">/ welcher </w:t>
      </w:r>
      <w:proofErr w:type="spellStart"/>
      <w:r>
        <w:t>mensch</w:t>
      </w:r>
      <w:proofErr w:type="spellEnd"/>
      <w:r>
        <w:t xml:space="preserve"> </w:t>
      </w:r>
      <w:proofErr w:type="spellStart"/>
      <w:r>
        <w:t>versteet</w:t>
      </w:r>
      <w:proofErr w:type="spellEnd"/>
      <w:r>
        <w:t xml:space="preserve"> seinen weg? </w:t>
      </w:r>
      <w:proofErr w:type="spellStart"/>
      <w:r>
        <w:t>vnd</w:t>
      </w:r>
      <w:proofErr w:type="spellEnd"/>
      <w:r>
        <w:t xml:space="preserve"> Ezechiel. Ain Prophet/ so er irren </w:t>
      </w:r>
      <w:proofErr w:type="spellStart"/>
      <w:r>
        <w:t>würdt</w:t>
      </w:r>
      <w:proofErr w:type="spellEnd"/>
      <w:r>
        <w:t xml:space="preserve">/ </w:t>
      </w:r>
      <w:proofErr w:type="spellStart"/>
      <w:r>
        <w:t>vnd</w:t>
      </w:r>
      <w:proofErr w:type="spellEnd"/>
      <w:r>
        <w:t xml:space="preserve"> </w:t>
      </w:r>
      <w:proofErr w:type="spellStart"/>
      <w:r>
        <w:t>ain</w:t>
      </w:r>
      <w:proofErr w:type="spellEnd"/>
      <w:r>
        <w:t xml:space="preserve"> </w:t>
      </w:r>
      <w:proofErr w:type="spellStart"/>
      <w:r>
        <w:t>wort</w:t>
      </w:r>
      <w:proofErr w:type="spellEnd"/>
      <w:r>
        <w:t xml:space="preserve"> </w:t>
      </w:r>
      <w:proofErr w:type="spellStart"/>
      <w:r>
        <w:t>wirdt</w:t>
      </w:r>
      <w:proofErr w:type="spellEnd"/>
      <w:r>
        <w:t xml:space="preserve"> reden/ Ich der </w:t>
      </w:r>
      <w:proofErr w:type="spellStart"/>
      <w:r>
        <w:t>herr</w:t>
      </w:r>
      <w:proofErr w:type="spellEnd"/>
      <w:r>
        <w:t xml:space="preserve"> hab den Propheten betrogen. Isaias spricht Herr/ </w:t>
      </w:r>
      <w:proofErr w:type="spellStart"/>
      <w:r>
        <w:t>warumb</w:t>
      </w:r>
      <w:proofErr w:type="spellEnd"/>
      <w:r>
        <w:t xml:space="preserve"> hast du </w:t>
      </w:r>
      <w:proofErr w:type="spellStart"/>
      <w:r>
        <w:t>vns</w:t>
      </w:r>
      <w:proofErr w:type="spellEnd"/>
      <w:r>
        <w:t xml:space="preserve"> </w:t>
      </w:r>
      <w:proofErr w:type="spellStart"/>
      <w:r>
        <w:t>abgefürt</w:t>
      </w:r>
      <w:proofErr w:type="spellEnd"/>
      <w:r>
        <w:t xml:space="preserve"> von deinen wegen/ hast </w:t>
      </w:r>
      <w:proofErr w:type="spellStart"/>
      <w:r>
        <w:t>vnser</w:t>
      </w:r>
      <w:proofErr w:type="spellEnd"/>
      <w:r>
        <w:t xml:space="preserve"> </w:t>
      </w:r>
      <w:proofErr w:type="spellStart"/>
      <w:r>
        <w:t>hertz</w:t>
      </w:r>
      <w:proofErr w:type="spellEnd"/>
      <w:r>
        <w:t xml:space="preserve"> verstockt/ das wir dich </w:t>
      </w:r>
      <w:proofErr w:type="spellStart"/>
      <w:r>
        <w:t>nit</w:t>
      </w:r>
      <w:proofErr w:type="spellEnd"/>
      <w:r>
        <w:t xml:space="preserve"> </w:t>
      </w:r>
      <w:proofErr w:type="spellStart"/>
      <w:r>
        <w:t>förchten</w:t>
      </w:r>
      <w:proofErr w:type="spellEnd"/>
      <w:r>
        <w:t xml:space="preserve">/ Item in </w:t>
      </w:r>
      <w:proofErr w:type="spellStart"/>
      <w:r>
        <w:t>sprüchen</w:t>
      </w:r>
      <w:proofErr w:type="spellEnd"/>
      <w:r>
        <w:t xml:space="preserve"> Salomonis. Der </w:t>
      </w:r>
      <w:proofErr w:type="spellStart"/>
      <w:r>
        <w:t>herr</w:t>
      </w:r>
      <w:proofErr w:type="spellEnd"/>
      <w:r>
        <w:t xml:space="preserve"> machet alle ding </w:t>
      </w:r>
      <w:proofErr w:type="spellStart"/>
      <w:r>
        <w:t>vmb</w:t>
      </w:r>
      <w:proofErr w:type="spellEnd"/>
      <w:r>
        <w:t xml:space="preserve"> sein </w:t>
      </w:r>
      <w:proofErr w:type="spellStart"/>
      <w:r>
        <w:t>selbs</w:t>
      </w:r>
      <w:proofErr w:type="spellEnd"/>
      <w:r>
        <w:t xml:space="preserve"> willen/ Auch den </w:t>
      </w:r>
      <w:proofErr w:type="spellStart"/>
      <w:r>
        <w:t>gotlosen</w:t>
      </w:r>
      <w:proofErr w:type="spellEnd"/>
      <w:r>
        <w:t xml:space="preserve"> zum bösen tag/ </w:t>
      </w:r>
      <w:proofErr w:type="spellStart"/>
      <w:r>
        <w:t>nit</w:t>
      </w:r>
      <w:proofErr w:type="spellEnd"/>
      <w:r>
        <w:t xml:space="preserve"> wie wir sagen </w:t>
      </w:r>
      <w:proofErr w:type="spellStart"/>
      <w:r>
        <w:t>vmb</w:t>
      </w:r>
      <w:proofErr w:type="spellEnd"/>
      <w:r>
        <w:t xml:space="preserve"> </w:t>
      </w:r>
      <w:proofErr w:type="spellStart"/>
      <w:r>
        <w:t>vnsers</w:t>
      </w:r>
      <w:proofErr w:type="spellEnd"/>
      <w:r>
        <w:t xml:space="preserve"> nutz </w:t>
      </w:r>
      <w:proofErr w:type="spellStart"/>
      <w:r>
        <w:t>vnd</w:t>
      </w:r>
      <w:proofErr w:type="spellEnd"/>
      <w:r>
        <w:t xml:space="preserve"> </w:t>
      </w:r>
      <w:proofErr w:type="spellStart"/>
      <w:r>
        <w:t>seligkait</w:t>
      </w:r>
      <w:proofErr w:type="spellEnd"/>
      <w:r>
        <w:t xml:space="preserve"> willen/ </w:t>
      </w:r>
      <w:proofErr w:type="spellStart"/>
      <w:r>
        <w:t>sonder</w:t>
      </w:r>
      <w:proofErr w:type="spellEnd"/>
      <w:r>
        <w:t xml:space="preserve"> er erschafft </w:t>
      </w:r>
      <w:proofErr w:type="spellStart"/>
      <w:r>
        <w:t>vns</w:t>
      </w:r>
      <w:proofErr w:type="spellEnd"/>
      <w:r>
        <w:t xml:space="preserve"> </w:t>
      </w:r>
      <w:proofErr w:type="spellStart"/>
      <w:r>
        <w:t>vmb</w:t>
      </w:r>
      <w:proofErr w:type="spellEnd"/>
      <w:r>
        <w:t xml:space="preserve"> sein </w:t>
      </w:r>
      <w:proofErr w:type="spellStart"/>
      <w:r>
        <w:t>selbs</w:t>
      </w:r>
      <w:proofErr w:type="spellEnd"/>
      <w:r>
        <w:t xml:space="preserve"> willen. Deßgleichen sagt </w:t>
      </w:r>
      <w:proofErr w:type="spellStart"/>
      <w:r>
        <w:t>Malach</w:t>
      </w:r>
      <w:proofErr w:type="spellEnd"/>
      <w:r>
        <w:t xml:space="preserve">. Mein </w:t>
      </w:r>
      <w:proofErr w:type="spellStart"/>
      <w:r>
        <w:t>pact</w:t>
      </w:r>
      <w:proofErr w:type="spellEnd"/>
      <w:r>
        <w:t xml:space="preserve"> hab ich gehabt mit </w:t>
      </w:r>
      <w:proofErr w:type="spellStart"/>
      <w:r>
        <w:t>Leui</w:t>
      </w:r>
      <w:proofErr w:type="spellEnd"/>
      <w:r>
        <w:t xml:space="preserve"> </w:t>
      </w:r>
      <w:proofErr w:type="spellStart"/>
      <w:r>
        <w:t>ain</w:t>
      </w:r>
      <w:proofErr w:type="spellEnd"/>
      <w:r>
        <w:t xml:space="preserve"> </w:t>
      </w:r>
      <w:proofErr w:type="spellStart"/>
      <w:r>
        <w:t>verbüntnuß</w:t>
      </w:r>
      <w:proofErr w:type="spellEnd"/>
      <w:r>
        <w:t xml:space="preserve"> des </w:t>
      </w:r>
      <w:proofErr w:type="spellStart"/>
      <w:r>
        <w:t>lebens</w:t>
      </w:r>
      <w:proofErr w:type="spellEnd"/>
      <w:r>
        <w:t xml:space="preserve"> </w:t>
      </w:r>
      <w:proofErr w:type="spellStart"/>
      <w:r>
        <w:t>vnd</w:t>
      </w:r>
      <w:proofErr w:type="spellEnd"/>
      <w:r>
        <w:t xml:space="preserve"> des </w:t>
      </w:r>
      <w:proofErr w:type="spellStart"/>
      <w:r>
        <w:t>frids</w:t>
      </w:r>
      <w:proofErr w:type="spellEnd"/>
      <w:r>
        <w:t xml:space="preserve">/ </w:t>
      </w:r>
      <w:proofErr w:type="spellStart"/>
      <w:r>
        <w:t>vnd</w:t>
      </w:r>
      <w:proofErr w:type="spellEnd"/>
      <w:r>
        <w:t xml:space="preserve"> hab </w:t>
      </w:r>
      <w:proofErr w:type="spellStart"/>
      <w:r>
        <w:t>jm</w:t>
      </w:r>
      <w:proofErr w:type="spellEnd"/>
      <w:r>
        <w:t xml:space="preserve"> die </w:t>
      </w:r>
      <w:proofErr w:type="spellStart"/>
      <w:r>
        <w:t>forcht</w:t>
      </w:r>
      <w:proofErr w:type="spellEnd"/>
      <w:r>
        <w:t xml:space="preserve"> eingeben/ </w:t>
      </w:r>
      <w:proofErr w:type="spellStart"/>
      <w:r>
        <w:t>vnd</w:t>
      </w:r>
      <w:proofErr w:type="spellEnd"/>
      <w:r>
        <w:t xml:space="preserve"> er hat mich </w:t>
      </w:r>
      <w:proofErr w:type="spellStart"/>
      <w:r>
        <w:t>gefürcht</w:t>
      </w:r>
      <w:proofErr w:type="spellEnd"/>
      <w:r>
        <w:t xml:space="preserve">/ </w:t>
      </w:r>
      <w:proofErr w:type="spellStart"/>
      <w:r>
        <w:t>vnd</w:t>
      </w:r>
      <w:proofErr w:type="spellEnd"/>
      <w:r>
        <w:t xml:space="preserve"> entsetzet sich vor dem </w:t>
      </w:r>
      <w:proofErr w:type="spellStart"/>
      <w:r>
        <w:t>angesicht</w:t>
      </w:r>
      <w:proofErr w:type="spellEnd"/>
      <w:r>
        <w:t xml:space="preserve"> meines namens. </w:t>
      </w:r>
      <w:proofErr w:type="spellStart"/>
      <w:r>
        <w:t>vnd</w:t>
      </w:r>
      <w:proofErr w:type="spellEnd"/>
      <w:r>
        <w:t xml:space="preserve"> Isaias. </w:t>
      </w:r>
      <w:proofErr w:type="spellStart"/>
      <w:r>
        <w:t>Got</w:t>
      </w:r>
      <w:proofErr w:type="spellEnd"/>
      <w:r>
        <w:t xml:space="preserve"> hat </w:t>
      </w:r>
      <w:proofErr w:type="spellStart"/>
      <w:r>
        <w:t>miten</w:t>
      </w:r>
      <w:proofErr w:type="spellEnd"/>
      <w:r>
        <w:t xml:space="preserve"> </w:t>
      </w:r>
      <w:proofErr w:type="spellStart"/>
      <w:r>
        <w:t>vnder</w:t>
      </w:r>
      <w:proofErr w:type="spellEnd"/>
      <w:r>
        <w:t xml:space="preserve"> </w:t>
      </w:r>
      <w:proofErr w:type="spellStart"/>
      <w:r>
        <w:t>sy</w:t>
      </w:r>
      <w:proofErr w:type="spellEnd"/>
      <w:r>
        <w:t xml:space="preserve"> </w:t>
      </w:r>
      <w:proofErr w:type="spellStart"/>
      <w:r>
        <w:t>vermüschet</w:t>
      </w:r>
      <w:proofErr w:type="spellEnd"/>
      <w:r>
        <w:t xml:space="preserve"> </w:t>
      </w:r>
      <w:proofErr w:type="spellStart"/>
      <w:r>
        <w:t>ain</w:t>
      </w:r>
      <w:proofErr w:type="spellEnd"/>
      <w:r>
        <w:t xml:space="preserve"> </w:t>
      </w:r>
      <w:proofErr w:type="spellStart"/>
      <w:r>
        <w:t>schwindelgaist</w:t>
      </w:r>
      <w:proofErr w:type="spellEnd"/>
      <w:r>
        <w:t xml:space="preserve">/ </w:t>
      </w:r>
      <w:proofErr w:type="spellStart"/>
      <w:r>
        <w:t>vnd</w:t>
      </w:r>
      <w:proofErr w:type="spellEnd"/>
      <w:r>
        <w:t xml:space="preserve"> irr gemacht das </w:t>
      </w:r>
      <w:proofErr w:type="spellStart"/>
      <w:r>
        <w:t>gantz</w:t>
      </w:r>
      <w:proofErr w:type="spellEnd"/>
      <w:r>
        <w:t xml:space="preserve"> </w:t>
      </w:r>
      <w:proofErr w:type="spellStart"/>
      <w:r>
        <w:t>Egipten</w:t>
      </w:r>
      <w:proofErr w:type="spellEnd"/>
      <w:r>
        <w:t xml:space="preserve"> in </w:t>
      </w:r>
      <w:proofErr w:type="spellStart"/>
      <w:r>
        <w:t>jrem</w:t>
      </w:r>
      <w:proofErr w:type="spellEnd"/>
      <w:r>
        <w:t xml:space="preserve"> thun. </w:t>
      </w:r>
      <w:proofErr w:type="spellStart"/>
      <w:r>
        <w:t>vnd</w:t>
      </w:r>
      <w:proofErr w:type="spellEnd"/>
      <w:r>
        <w:t xml:space="preserve"> </w:t>
      </w:r>
      <w:proofErr w:type="spellStart"/>
      <w:r>
        <w:t>zun</w:t>
      </w:r>
      <w:proofErr w:type="spellEnd"/>
      <w:r>
        <w:t xml:space="preserve"> Römern. Gott hat </w:t>
      </w:r>
      <w:proofErr w:type="spellStart"/>
      <w:r>
        <w:t>sy</w:t>
      </w:r>
      <w:proofErr w:type="spellEnd"/>
      <w:r>
        <w:t xml:space="preserve"> geben in </w:t>
      </w:r>
      <w:proofErr w:type="spellStart"/>
      <w:r>
        <w:t>ain</w:t>
      </w:r>
      <w:proofErr w:type="spellEnd"/>
      <w:r>
        <w:t xml:space="preserve"> </w:t>
      </w:r>
      <w:proofErr w:type="spellStart"/>
      <w:r>
        <w:t>verkerten</w:t>
      </w:r>
      <w:proofErr w:type="spellEnd"/>
      <w:r>
        <w:t xml:space="preserve"> sinn. </w:t>
      </w:r>
      <w:proofErr w:type="spellStart"/>
      <w:r>
        <w:t>vnd</w:t>
      </w:r>
      <w:proofErr w:type="spellEnd"/>
      <w:r>
        <w:t xml:space="preserve"> abermal. Der </w:t>
      </w:r>
      <w:proofErr w:type="spellStart"/>
      <w:r>
        <w:t>herr</w:t>
      </w:r>
      <w:proofErr w:type="spellEnd"/>
      <w:r>
        <w:t xml:space="preserve"> hat geben/ </w:t>
      </w:r>
      <w:proofErr w:type="spellStart"/>
      <w:r>
        <w:t>ain</w:t>
      </w:r>
      <w:proofErr w:type="spellEnd"/>
      <w:r>
        <w:t xml:space="preserve"> </w:t>
      </w:r>
      <w:proofErr w:type="spellStart"/>
      <w:r>
        <w:t>lugenhafftigen</w:t>
      </w:r>
      <w:proofErr w:type="spellEnd"/>
      <w:r>
        <w:t xml:space="preserve"> </w:t>
      </w:r>
      <w:proofErr w:type="spellStart"/>
      <w:r>
        <w:t>gaist</w:t>
      </w:r>
      <w:proofErr w:type="spellEnd"/>
      <w:r>
        <w:t xml:space="preserve"> in </w:t>
      </w:r>
      <w:proofErr w:type="spellStart"/>
      <w:r>
        <w:t>mund</w:t>
      </w:r>
      <w:proofErr w:type="spellEnd"/>
      <w:r>
        <w:t xml:space="preserve"> aller Propheten. </w:t>
      </w:r>
    </w:p>
    <w:p w14:paraId="1CE45390" w14:textId="77777777" w:rsidR="008B3220" w:rsidRDefault="008B3220" w:rsidP="008B3220">
      <w:pPr>
        <w:pStyle w:val="StandardWeb"/>
      </w:pPr>
      <w:r>
        <w:t xml:space="preserve">Dergleichen </w:t>
      </w:r>
      <w:proofErr w:type="spellStart"/>
      <w:r>
        <w:t>sprüch</w:t>
      </w:r>
      <w:proofErr w:type="spellEnd"/>
      <w:r>
        <w:t xml:space="preserve"> ist die </w:t>
      </w:r>
      <w:proofErr w:type="spellStart"/>
      <w:r>
        <w:t>schrifft</w:t>
      </w:r>
      <w:proofErr w:type="spellEnd"/>
      <w:r>
        <w:t xml:space="preserve"> </w:t>
      </w:r>
      <w:proofErr w:type="spellStart"/>
      <w:r>
        <w:t>vol</w:t>
      </w:r>
      <w:proofErr w:type="spellEnd"/>
      <w:r>
        <w:t xml:space="preserve">/ </w:t>
      </w:r>
      <w:proofErr w:type="spellStart"/>
      <w:r>
        <w:t>dartzu</w:t>
      </w:r>
      <w:proofErr w:type="spellEnd"/>
      <w:r>
        <w:t xml:space="preserve"> </w:t>
      </w:r>
      <w:proofErr w:type="spellStart"/>
      <w:r>
        <w:t>weysen</w:t>
      </w:r>
      <w:proofErr w:type="spellEnd"/>
      <w:r>
        <w:t xml:space="preserve"> solch auch </w:t>
      </w:r>
      <w:proofErr w:type="spellStart"/>
      <w:r>
        <w:t>auß</w:t>
      </w:r>
      <w:proofErr w:type="spellEnd"/>
      <w:r>
        <w:t xml:space="preserve"> die </w:t>
      </w:r>
      <w:proofErr w:type="spellStart"/>
      <w:r>
        <w:t>hystorien</w:t>
      </w:r>
      <w:proofErr w:type="spellEnd"/>
      <w:r>
        <w:t xml:space="preserve"> </w:t>
      </w:r>
      <w:proofErr w:type="spellStart"/>
      <w:r>
        <w:t>vnd</w:t>
      </w:r>
      <w:proofErr w:type="spellEnd"/>
      <w:r>
        <w:t xml:space="preserve"> </w:t>
      </w:r>
      <w:proofErr w:type="spellStart"/>
      <w:r>
        <w:t>geschicht</w:t>
      </w:r>
      <w:proofErr w:type="spellEnd"/>
      <w:r>
        <w:t xml:space="preserve"> des alten Testaments Am ersten buch Mosi im xv. </w:t>
      </w:r>
      <w:proofErr w:type="spellStart"/>
      <w:r>
        <w:t>Sy</w:t>
      </w:r>
      <w:proofErr w:type="spellEnd"/>
      <w:r>
        <w:t xml:space="preserve"> aber sollen nach vier </w:t>
      </w:r>
      <w:proofErr w:type="spellStart"/>
      <w:r>
        <w:t>manzeyten</w:t>
      </w:r>
      <w:proofErr w:type="spellEnd"/>
      <w:r>
        <w:t xml:space="preserve">/ wider hieher kommen/ dann die </w:t>
      </w:r>
      <w:proofErr w:type="spellStart"/>
      <w:r>
        <w:t>missethat</w:t>
      </w:r>
      <w:proofErr w:type="spellEnd"/>
      <w:r>
        <w:t xml:space="preserve"> der Amoriter ist noch </w:t>
      </w:r>
      <w:proofErr w:type="spellStart"/>
      <w:r>
        <w:t>nit</w:t>
      </w:r>
      <w:proofErr w:type="spellEnd"/>
      <w:r>
        <w:t xml:space="preserve"> gar hie/ das ist/ Soll erst geschehen </w:t>
      </w:r>
      <w:proofErr w:type="spellStart"/>
      <w:r>
        <w:t>vnd</w:t>
      </w:r>
      <w:proofErr w:type="spellEnd"/>
      <w:r>
        <w:t xml:space="preserve"> </w:t>
      </w:r>
      <w:proofErr w:type="spellStart"/>
      <w:r>
        <w:t>erfült</w:t>
      </w:r>
      <w:proofErr w:type="spellEnd"/>
      <w:r>
        <w:t xml:space="preserve"> werden/ </w:t>
      </w:r>
      <w:proofErr w:type="spellStart"/>
      <w:r>
        <w:t>vnd</w:t>
      </w:r>
      <w:proofErr w:type="spellEnd"/>
      <w:r>
        <w:t xml:space="preserve"> hernach am xlv. </w:t>
      </w:r>
      <w:proofErr w:type="spellStart"/>
      <w:r>
        <w:t>capitel</w:t>
      </w:r>
      <w:proofErr w:type="spellEnd"/>
      <w:r>
        <w:t xml:space="preserve"> sprach Joseph zu </w:t>
      </w:r>
      <w:proofErr w:type="spellStart"/>
      <w:r>
        <w:t>seynen</w:t>
      </w:r>
      <w:proofErr w:type="spellEnd"/>
      <w:r>
        <w:t xml:space="preserve"> </w:t>
      </w:r>
      <w:proofErr w:type="spellStart"/>
      <w:r>
        <w:t>brüdern</w:t>
      </w:r>
      <w:proofErr w:type="spellEnd"/>
      <w:r>
        <w:t xml:space="preserve"> Ismaeliten/ von der er </w:t>
      </w:r>
      <w:proofErr w:type="spellStart"/>
      <w:r>
        <w:t>verkaufft</w:t>
      </w:r>
      <w:proofErr w:type="spellEnd"/>
      <w:r>
        <w:t xml:space="preserve"> ward/ </w:t>
      </w:r>
      <w:proofErr w:type="spellStart"/>
      <w:r>
        <w:t>vnd</w:t>
      </w:r>
      <w:proofErr w:type="spellEnd"/>
      <w:r>
        <w:t xml:space="preserve"> nun </w:t>
      </w:r>
      <w:proofErr w:type="spellStart"/>
      <w:r>
        <w:t>jr</w:t>
      </w:r>
      <w:proofErr w:type="spellEnd"/>
      <w:r>
        <w:t xml:space="preserve"> habt mich </w:t>
      </w:r>
      <w:proofErr w:type="spellStart"/>
      <w:r>
        <w:t>nit</w:t>
      </w:r>
      <w:proofErr w:type="spellEnd"/>
      <w:r>
        <w:t xml:space="preserve"> hieher gesandt/ </w:t>
      </w:r>
      <w:proofErr w:type="spellStart"/>
      <w:r>
        <w:t>sonnder</w:t>
      </w:r>
      <w:proofErr w:type="spellEnd"/>
      <w:r>
        <w:t xml:space="preserve"> </w:t>
      </w:r>
      <w:proofErr w:type="spellStart"/>
      <w:r>
        <w:t>Got</w:t>
      </w:r>
      <w:proofErr w:type="spellEnd"/>
      <w:r>
        <w:t xml:space="preserve">/ das ist Es ist also von </w:t>
      </w:r>
      <w:proofErr w:type="spellStart"/>
      <w:r>
        <w:t>gotfürsehen</w:t>
      </w:r>
      <w:proofErr w:type="spellEnd"/>
      <w:r>
        <w:t xml:space="preserve">/ </w:t>
      </w:r>
      <w:proofErr w:type="spellStart"/>
      <w:r>
        <w:t>vnd</w:t>
      </w:r>
      <w:proofErr w:type="spellEnd"/>
      <w:r>
        <w:t xml:space="preserve"> verordnet gewesen/ das ich </w:t>
      </w:r>
      <w:proofErr w:type="spellStart"/>
      <w:r>
        <w:t>verkaufft</w:t>
      </w:r>
      <w:proofErr w:type="spellEnd"/>
      <w:r>
        <w:t xml:space="preserve"> </w:t>
      </w:r>
      <w:proofErr w:type="spellStart"/>
      <w:r>
        <w:t>vnd</w:t>
      </w:r>
      <w:proofErr w:type="spellEnd"/>
      <w:r>
        <w:t xml:space="preserve"> in Egypten geschickt wurde/ </w:t>
      </w:r>
      <w:proofErr w:type="spellStart"/>
      <w:r>
        <w:t>vnd</w:t>
      </w:r>
      <w:proofErr w:type="spellEnd"/>
      <w:r>
        <w:t xml:space="preserve"> hernach. Sprach Joseph zu seinen </w:t>
      </w:r>
      <w:proofErr w:type="spellStart"/>
      <w:r>
        <w:t>brüdern</w:t>
      </w:r>
      <w:proofErr w:type="spellEnd"/>
      <w:r>
        <w:t xml:space="preserve">/ </w:t>
      </w:r>
      <w:proofErr w:type="spellStart"/>
      <w:r>
        <w:t>Förcht</w:t>
      </w:r>
      <w:proofErr w:type="spellEnd"/>
      <w:r>
        <w:t xml:space="preserve"> </w:t>
      </w:r>
      <w:proofErr w:type="spellStart"/>
      <w:r>
        <w:t>eüch</w:t>
      </w:r>
      <w:proofErr w:type="spellEnd"/>
      <w:r>
        <w:t xml:space="preserve"> </w:t>
      </w:r>
      <w:proofErr w:type="spellStart"/>
      <w:r>
        <w:t>nit</w:t>
      </w:r>
      <w:proofErr w:type="spellEnd"/>
      <w:r>
        <w:t xml:space="preserve">/ dann ich bin </w:t>
      </w:r>
      <w:proofErr w:type="spellStart"/>
      <w:r>
        <w:t>vnder</w:t>
      </w:r>
      <w:proofErr w:type="spellEnd"/>
      <w:r>
        <w:t xml:space="preserve"> </w:t>
      </w:r>
      <w:proofErr w:type="spellStart"/>
      <w:r>
        <w:t>Got</w:t>
      </w:r>
      <w:proofErr w:type="spellEnd"/>
      <w:r>
        <w:t xml:space="preserve">. </w:t>
      </w:r>
      <w:proofErr w:type="spellStart"/>
      <w:r>
        <w:t>Jr</w:t>
      </w:r>
      <w:proofErr w:type="spellEnd"/>
      <w:r>
        <w:t xml:space="preserve"> gedachtet böses über mich/ aber </w:t>
      </w:r>
      <w:proofErr w:type="spellStart"/>
      <w:r>
        <w:t>got</w:t>
      </w:r>
      <w:proofErr w:type="spellEnd"/>
      <w:r>
        <w:t xml:space="preserve"> hats zum guten gewandt/ das er </w:t>
      </w:r>
      <w:proofErr w:type="spellStart"/>
      <w:r>
        <w:t>thet</w:t>
      </w:r>
      <w:proofErr w:type="spellEnd"/>
      <w:r>
        <w:t xml:space="preserve"> wie </w:t>
      </w:r>
      <w:proofErr w:type="spellStart"/>
      <w:r>
        <w:t>yetzt</w:t>
      </w:r>
      <w:proofErr w:type="spellEnd"/>
      <w:r>
        <w:t xml:space="preserve"> am tag ist/ zu erhalten </w:t>
      </w:r>
      <w:proofErr w:type="spellStart"/>
      <w:r>
        <w:t>vil</w:t>
      </w:r>
      <w:proofErr w:type="spellEnd"/>
      <w:r>
        <w:t xml:space="preserve"> </w:t>
      </w:r>
      <w:proofErr w:type="spellStart"/>
      <w:r>
        <w:t>volcks</w:t>
      </w:r>
      <w:proofErr w:type="spellEnd"/>
      <w:r>
        <w:t xml:space="preserve">/ das ist/ das ich </w:t>
      </w:r>
      <w:proofErr w:type="spellStart"/>
      <w:r>
        <w:t>ain</w:t>
      </w:r>
      <w:proofErr w:type="spellEnd"/>
      <w:r>
        <w:t xml:space="preserve"> </w:t>
      </w:r>
      <w:proofErr w:type="spellStart"/>
      <w:r>
        <w:t>Landuogt</w:t>
      </w:r>
      <w:proofErr w:type="spellEnd"/>
      <w:r>
        <w:t xml:space="preserve"> </w:t>
      </w:r>
      <w:proofErr w:type="spellStart"/>
      <w:r>
        <w:t>solt</w:t>
      </w:r>
      <w:proofErr w:type="spellEnd"/>
      <w:r>
        <w:t xml:space="preserve"> werden in Egypten/ </w:t>
      </w:r>
      <w:proofErr w:type="spellStart"/>
      <w:r>
        <w:t>vil</w:t>
      </w:r>
      <w:proofErr w:type="spellEnd"/>
      <w:r>
        <w:t xml:space="preserve"> </w:t>
      </w:r>
      <w:proofErr w:type="spellStart"/>
      <w:r>
        <w:t>volcks</w:t>
      </w:r>
      <w:proofErr w:type="spellEnd"/>
      <w:r>
        <w:t xml:space="preserve"> zu erhalten/ </w:t>
      </w:r>
      <w:proofErr w:type="spellStart"/>
      <w:r>
        <w:t>vnd</w:t>
      </w:r>
      <w:proofErr w:type="spellEnd"/>
      <w:r>
        <w:t xml:space="preserve"> </w:t>
      </w:r>
      <w:proofErr w:type="spellStart"/>
      <w:r>
        <w:t>erneren</w:t>
      </w:r>
      <w:proofErr w:type="spellEnd"/>
      <w:r>
        <w:t xml:space="preserve"> in den </w:t>
      </w:r>
      <w:proofErr w:type="spellStart"/>
      <w:r>
        <w:t>teüren</w:t>
      </w:r>
      <w:proofErr w:type="spellEnd"/>
      <w:r>
        <w:t xml:space="preserve"> </w:t>
      </w:r>
      <w:proofErr w:type="spellStart"/>
      <w:r>
        <w:t>Jaren</w:t>
      </w:r>
      <w:proofErr w:type="spellEnd"/>
      <w:r>
        <w:t xml:space="preserve">/ Darnach am .ii. buch Mosi. am . vii. </w:t>
      </w:r>
      <w:proofErr w:type="spellStart"/>
      <w:r>
        <w:t>vnd</w:t>
      </w:r>
      <w:proofErr w:type="spellEnd"/>
      <w:r>
        <w:t xml:space="preserve"> .viii. </w:t>
      </w:r>
      <w:proofErr w:type="spellStart"/>
      <w:r>
        <w:t>vnd</w:t>
      </w:r>
      <w:proofErr w:type="spellEnd"/>
      <w:r>
        <w:t xml:space="preserve"> so fort an/ Ich will </w:t>
      </w:r>
      <w:proofErr w:type="spellStart"/>
      <w:r>
        <w:t>jm</w:t>
      </w:r>
      <w:proofErr w:type="spellEnd"/>
      <w:r>
        <w:t xml:space="preserve"> sein </w:t>
      </w:r>
      <w:proofErr w:type="spellStart"/>
      <w:r>
        <w:t>hertz</w:t>
      </w:r>
      <w:proofErr w:type="spellEnd"/>
      <w:r>
        <w:t xml:space="preserve"> verstocken/ </w:t>
      </w:r>
      <w:proofErr w:type="spellStart"/>
      <w:r>
        <w:t>vnd</w:t>
      </w:r>
      <w:proofErr w:type="spellEnd"/>
      <w:r>
        <w:t xml:space="preserve"> er verstocket Pharao das </w:t>
      </w:r>
      <w:proofErr w:type="spellStart"/>
      <w:r>
        <w:t>hertz</w:t>
      </w:r>
      <w:proofErr w:type="spellEnd"/>
      <w:r>
        <w:t xml:space="preserve">/ Zum Röm. Item am ersten buch der </w:t>
      </w:r>
      <w:proofErr w:type="spellStart"/>
      <w:r>
        <w:t>künig</w:t>
      </w:r>
      <w:proofErr w:type="spellEnd"/>
      <w:r>
        <w:t xml:space="preserve">/ Sprach Eli zu seinen </w:t>
      </w:r>
      <w:proofErr w:type="spellStart"/>
      <w:r>
        <w:t>kindern</w:t>
      </w:r>
      <w:proofErr w:type="spellEnd"/>
      <w:r>
        <w:t xml:space="preserve">. </w:t>
      </w:r>
      <w:proofErr w:type="spellStart"/>
      <w:r>
        <w:t>Warumb</w:t>
      </w:r>
      <w:proofErr w:type="spellEnd"/>
      <w:r>
        <w:t xml:space="preserve"> thut </w:t>
      </w:r>
      <w:proofErr w:type="spellStart"/>
      <w:r>
        <w:t>jr</w:t>
      </w:r>
      <w:proofErr w:type="spellEnd"/>
      <w:r>
        <w:t xml:space="preserve"> </w:t>
      </w:r>
      <w:proofErr w:type="spellStart"/>
      <w:r>
        <w:t>solchs</w:t>
      </w:r>
      <w:proofErr w:type="spellEnd"/>
      <w:r>
        <w:t xml:space="preserve"> rc. Aber </w:t>
      </w:r>
      <w:proofErr w:type="spellStart"/>
      <w:r>
        <w:t>sy</w:t>
      </w:r>
      <w:proofErr w:type="spellEnd"/>
      <w:r>
        <w:t xml:space="preserve"> gehorchten </w:t>
      </w:r>
      <w:proofErr w:type="spellStart"/>
      <w:r>
        <w:t>jres</w:t>
      </w:r>
      <w:proofErr w:type="spellEnd"/>
      <w:r>
        <w:t xml:space="preserve"> </w:t>
      </w:r>
      <w:proofErr w:type="spellStart"/>
      <w:r>
        <w:t>vatters</w:t>
      </w:r>
      <w:proofErr w:type="spellEnd"/>
      <w:r>
        <w:t xml:space="preserve"> </w:t>
      </w:r>
      <w:proofErr w:type="spellStart"/>
      <w:r>
        <w:t>stymm</w:t>
      </w:r>
      <w:proofErr w:type="spellEnd"/>
      <w:r>
        <w:t xml:space="preserve"> nicht/ Dann der </w:t>
      </w:r>
      <w:proofErr w:type="spellStart"/>
      <w:r>
        <w:t>herr</w:t>
      </w:r>
      <w:proofErr w:type="spellEnd"/>
      <w:r>
        <w:t xml:space="preserve"> </w:t>
      </w:r>
      <w:proofErr w:type="spellStart"/>
      <w:r>
        <w:t>hett</w:t>
      </w:r>
      <w:proofErr w:type="spellEnd"/>
      <w:r>
        <w:t xml:space="preserve"> willen </w:t>
      </w:r>
      <w:proofErr w:type="spellStart"/>
      <w:r>
        <w:t>sy</w:t>
      </w:r>
      <w:proofErr w:type="spellEnd"/>
      <w:r>
        <w:t xml:space="preserve"> zu tödten/ das ist/ er verstockt </w:t>
      </w:r>
      <w:proofErr w:type="spellStart"/>
      <w:r>
        <w:t>sy</w:t>
      </w:r>
      <w:proofErr w:type="spellEnd"/>
      <w:r>
        <w:t xml:space="preserve">/ das er </w:t>
      </w:r>
      <w:proofErr w:type="spellStart"/>
      <w:r>
        <w:t>sy</w:t>
      </w:r>
      <w:proofErr w:type="spellEnd"/>
      <w:r>
        <w:t xml:space="preserve"> verderbt </w:t>
      </w:r>
      <w:proofErr w:type="spellStart"/>
      <w:r>
        <w:t>vnd</w:t>
      </w:r>
      <w:proofErr w:type="spellEnd"/>
      <w:r>
        <w:t xml:space="preserve"> </w:t>
      </w:r>
      <w:proofErr w:type="spellStart"/>
      <w:r>
        <w:t>verdampt</w:t>
      </w:r>
      <w:proofErr w:type="spellEnd"/>
      <w:r>
        <w:t xml:space="preserve">/ Weiter am x. Von des Sauls </w:t>
      </w:r>
      <w:proofErr w:type="spellStart"/>
      <w:r>
        <w:t>künigreich</w:t>
      </w:r>
      <w:proofErr w:type="spellEnd"/>
      <w:r>
        <w:t xml:space="preserve"> Spricht der </w:t>
      </w:r>
      <w:proofErr w:type="spellStart"/>
      <w:r>
        <w:t>text</w:t>
      </w:r>
      <w:proofErr w:type="spellEnd"/>
      <w:r>
        <w:t xml:space="preserve">/ </w:t>
      </w:r>
      <w:proofErr w:type="spellStart"/>
      <w:r>
        <w:t>vnd</w:t>
      </w:r>
      <w:proofErr w:type="spellEnd"/>
      <w:r>
        <w:t xml:space="preserve"> Saul </w:t>
      </w:r>
      <w:proofErr w:type="spellStart"/>
      <w:r>
        <w:t>gieng</w:t>
      </w:r>
      <w:proofErr w:type="spellEnd"/>
      <w:r>
        <w:t xml:space="preserve"> auch </w:t>
      </w:r>
      <w:proofErr w:type="spellStart"/>
      <w:r>
        <w:t>haim</w:t>
      </w:r>
      <w:proofErr w:type="spellEnd"/>
      <w:r>
        <w:t xml:space="preserve">/ gen Gibea/ </w:t>
      </w:r>
      <w:proofErr w:type="spellStart"/>
      <w:r>
        <w:t>vnd</w:t>
      </w:r>
      <w:proofErr w:type="spellEnd"/>
      <w:r>
        <w:t xml:space="preserve"> </w:t>
      </w:r>
      <w:proofErr w:type="spellStart"/>
      <w:r>
        <w:t>gieng</w:t>
      </w:r>
      <w:proofErr w:type="spellEnd"/>
      <w:r>
        <w:t xml:space="preserve"> mit </w:t>
      </w:r>
      <w:proofErr w:type="spellStart"/>
      <w:r>
        <w:t>jm</w:t>
      </w:r>
      <w:proofErr w:type="spellEnd"/>
      <w:r>
        <w:t xml:space="preserve"> des </w:t>
      </w:r>
      <w:proofErr w:type="spellStart"/>
      <w:r>
        <w:t>hors</w:t>
      </w:r>
      <w:proofErr w:type="spellEnd"/>
      <w:r>
        <w:t xml:space="preserve"> </w:t>
      </w:r>
      <w:proofErr w:type="spellStart"/>
      <w:r>
        <w:t>ain</w:t>
      </w:r>
      <w:proofErr w:type="spellEnd"/>
      <w:r>
        <w:t xml:space="preserve"> </w:t>
      </w:r>
      <w:proofErr w:type="spellStart"/>
      <w:r>
        <w:t>tail</w:t>
      </w:r>
      <w:proofErr w:type="spellEnd"/>
      <w:r>
        <w:t xml:space="preserve">/ welcher </w:t>
      </w:r>
      <w:proofErr w:type="spellStart"/>
      <w:r>
        <w:t>hertz</w:t>
      </w:r>
      <w:proofErr w:type="spellEnd"/>
      <w:r>
        <w:t xml:space="preserve"> Gott </w:t>
      </w:r>
      <w:proofErr w:type="spellStart"/>
      <w:r>
        <w:t>rürte</w:t>
      </w:r>
      <w:proofErr w:type="spellEnd"/>
      <w:r>
        <w:t xml:space="preserve">/ </w:t>
      </w:r>
      <w:proofErr w:type="spellStart"/>
      <w:r>
        <w:t>vnd</w:t>
      </w:r>
      <w:proofErr w:type="spellEnd"/>
      <w:r>
        <w:t xml:space="preserve"> am .</w:t>
      </w:r>
      <w:proofErr w:type="spellStart"/>
      <w:r>
        <w:t>iii.</w:t>
      </w:r>
      <w:proofErr w:type="spellEnd"/>
      <w:r>
        <w:t xml:space="preserve"> der </w:t>
      </w:r>
      <w:proofErr w:type="spellStart"/>
      <w:r>
        <w:t>Künig</w:t>
      </w:r>
      <w:proofErr w:type="spellEnd"/>
      <w:r>
        <w:t xml:space="preserve">. Also gehorcht der </w:t>
      </w:r>
      <w:proofErr w:type="spellStart"/>
      <w:r>
        <w:t>künig</w:t>
      </w:r>
      <w:proofErr w:type="spellEnd"/>
      <w:r>
        <w:t xml:space="preserve"> dem </w:t>
      </w:r>
      <w:proofErr w:type="spellStart"/>
      <w:r>
        <w:t>volck</w:t>
      </w:r>
      <w:proofErr w:type="spellEnd"/>
      <w:r>
        <w:t xml:space="preserve"> </w:t>
      </w:r>
      <w:proofErr w:type="spellStart"/>
      <w:r>
        <w:t>nit</w:t>
      </w:r>
      <w:proofErr w:type="spellEnd"/>
      <w:r>
        <w:t xml:space="preserve">/ dann es ward also gewandt von dem </w:t>
      </w:r>
      <w:proofErr w:type="spellStart"/>
      <w:r>
        <w:t>hertzen</w:t>
      </w:r>
      <w:proofErr w:type="spellEnd"/>
      <w:r>
        <w:t xml:space="preserve">/ </w:t>
      </w:r>
      <w:proofErr w:type="spellStart"/>
      <w:r>
        <w:t>auff</w:t>
      </w:r>
      <w:proofErr w:type="spellEnd"/>
      <w:r>
        <w:t xml:space="preserve"> das er sein </w:t>
      </w:r>
      <w:proofErr w:type="spellStart"/>
      <w:r>
        <w:t>wort</w:t>
      </w:r>
      <w:proofErr w:type="spellEnd"/>
      <w:r>
        <w:t xml:space="preserve"> </w:t>
      </w:r>
      <w:proofErr w:type="spellStart"/>
      <w:r>
        <w:t>bekrefftiget</w:t>
      </w:r>
      <w:proofErr w:type="spellEnd"/>
      <w:r>
        <w:t xml:space="preserve">/ das er durch </w:t>
      </w:r>
      <w:proofErr w:type="spellStart"/>
      <w:r>
        <w:t>Ahia</w:t>
      </w:r>
      <w:proofErr w:type="spellEnd"/>
      <w:r>
        <w:t xml:space="preserve"> von Silo </w:t>
      </w:r>
      <w:proofErr w:type="spellStart"/>
      <w:r>
        <w:t>geredt</w:t>
      </w:r>
      <w:proofErr w:type="spellEnd"/>
      <w:r>
        <w:t xml:space="preserve"> </w:t>
      </w:r>
      <w:proofErr w:type="spellStart"/>
      <w:r>
        <w:t>hette</w:t>
      </w:r>
      <w:proofErr w:type="spellEnd"/>
      <w:r>
        <w:t xml:space="preserve"> zu Jerobeam den Son </w:t>
      </w:r>
      <w:proofErr w:type="spellStart"/>
      <w:r>
        <w:t>Nebat</w:t>
      </w:r>
      <w:proofErr w:type="spellEnd"/>
      <w:r>
        <w:t xml:space="preserve">/ Dergleichen lesen wir im andern buch der </w:t>
      </w:r>
      <w:proofErr w:type="spellStart"/>
      <w:r>
        <w:t>Künig</w:t>
      </w:r>
      <w:proofErr w:type="spellEnd"/>
      <w:r>
        <w:t xml:space="preserve">/ von Amazia dem </w:t>
      </w:r>
      <w:proofErr w:type="spellStart"/>
      <w:r>
        <w:t>Künig</w:t>
      </w:r>
      <w:proofErr w:type="spellEnd"/>
      <w:r>
        <w:t xml:space="preserve">/ Ich </w:t>
      </w:r>
      <w:proofErr w:type="spellStart"/>
      <w:r>
        <w:t>merck</w:t>
      </w:r>
      <w:proofErr w:type="spellEnd"/>
      <w:r>
        <w:t xml:space="preserve"> </w:t>
      </w:r>
      <w:proofErr w:type="spellStart"/>
      <w:r>
        <w:t>wol</w:t>
      </w:r>
      <w:proofErr w:type="spellEnd"/>
      <w:r>
        <w:t xml:space="preserve"> das der </w:t>
      </w:r>
      <w:proofErr w:type="spellStart"/>
      <w:r>
        <w:t>Got</w:t>
      </w:r>
      <w:proofErr w:type="spellEnd"/>
      <w:r>
        <w:t xml:space="preserve"> sich beraten hat/ dich </w:t>
      </w:r>
      <w:proofErr w:type="spellStart"/>
      <w:r>
        <w:t>zuuerderben</w:t>
      </w:r>
      <w:proofErr w:type="spellEnd"/>
      <w:r>
        <w:t xml:space="preserve">/ das du </w:t>
      </w:r>
      <w:proofErr w:type="spellStart"/>
      <w:r>
        <w:t>solchs</w:t>
      </w:r>
      <w:proofErr w:type="spellEnd"/>
      <w:r>
        <w:t xml:space="preserve"> </w:t>
      </w:r>
      <w:proofErr w:type="spellStart"/>
      <w:r>
        <w:t>gethon</w:t>
      </w:r>
      <w:proofErr w:type="spellEnd"/>
      <w:r>
        <w:t xml:space="preserve"> hast/ </w:t>
      </w:r>
      <w:proofErr w:type="spellStart"/>
      <w:r>
        <w:t>vnd</w:t>
      </w:r>
      <w:proofErr w:type="spellEnd"/>
      <w:r>
        <w:t xml:space="preserve"> gehorchest meinem </w:t>
      </w:r>
      <w:proofErr w:type="spellStart"/>
      <w:r>
        <w:t>radt</w:t>
      </w:r>
      <w:proofErr w:type="spellEnd"/>
      <w:r>
        <w:t xml:space="preserve"> </w:t>
      </w:r>
      <w:proofErr w:type="spellStart"/>
      <w:r>
        <w:t>nit</w:t>
      </w:r>
      <w:proofErr w:type="spellEnd"/>
      <w:r>
        <w:t xml:space="preserve">. </w:t>
      </w:r>
      <w:proofErr w:type="spellStart"/>
      <w:r>
        <w:t>vnd</w:t>
      </w:r>
      <w:proofErr w:type="spellEnd"/>
      <w:r>
        <w:t xml:space="preserve"> </w:t>
      </w:r>
      <w:proofErr w:type="spellStart"/>
      <w:r>
        <w:t>weyter</w:t>
      </w:r>
      <w:proofErr w:type="spellEnd"/>
      <w:r>
        <w:t xml:space="preserve"> im selben Capitel. Aber Amazia gehorchet </w:t>
      </w:r>
      <w:proofErr w:type="spellStart"/>
      <w:r>
        <w:t>nit</w:t>
      </w:r>
      <w:proofErr w:type="spellEnd"/>
      <w:r>
        <w:t xml:space="preserve">/ dann es </w:t>
      </w:r>
      <w:proofErr w:type="spellStart"/>
      <w:r>
        <w:t>geschach</w:t>
      </w:r>
      <w:proofErr w:type="spellEnd"/>
      <w:r>
        <w:t xml:space="preserve"> von </w:t>
      </w:r>
      <w:proofErr w:type="spellStart"/>
      <w:r>
        <w:t>Got</w:t>
      </w:r>
      <w:proofErr w:type="spellEnd"/>
      <w:r>
        <w:t xml:space="preserve">/ das </w:t>
      </w:r>
      <w:proofErr w:type="spellStart"/>
      <w:r>
        <w:t>sy</w:t>
      </w:r>
      <w:proofErr w:type="spellEnd"/>
      <w:r>
        <w:t xml:space="preserve"> geben wurden in die </w:t>
      </w:r>
      <w:proofErr w:type="spellStart"/>
      <w:r>
        <w:t>hand</w:t>
      </w:r>
      <w:proofErr w:type="spellEnd"/>
      <w:r>
        <w:t xml:space="preserve">/ </w:t>
      </w:r>
      <w:proofErr w:type="spellStart"/>
      <w:r>
        <w:t>darumb</w:t>
      </w:r>
      <w:proofErr w:type="spellEnd"/>
      <w:r>
        <w:t xml:space="preserve"> das </w:t>
      </w:r>
      <w:proofErr w:type="spellStart"/>
      <w:r>
        <w:t>sy</w:t>
      </w:r>
      <w:proofErr w:type="spellEnd"/>
      <w:r>
        <w:t xml:space="preserve"> die </w:t>
      </w:r>
      <w:proofErr w:type="spellStart"/>
      <w:r>
        <w:t>Göötter</w:t>
      </w:r>
      <w:proofErr w:type="spellEnd"/>
      <w:r>
        <w:t xml:space="preserve"> der </w:t>
      </w:r>
      <w:proofErr w:type="spellStart"/>
      <w:r>
        <w:t>Idomiter</w:t>
      </w:r>
      <w:proofErr w:type="spellEnd"/>
      <w:r>
        <w:t xml:space="preserve"> gesucht </w:t>
      </w:r>
      <w:proofErr w:type="spellStart"/>
      <w:r>
        <w:t>hetten</w:t>
      </w:r>
      <w:proofErr w:type="spellEnd"/>
      <w:r>
        <w:t xml:space="preserve">. </w:t>
      </w:r>
    </w:p>
    <w:p w14:paraId="7E668424" w14:textId="77777777" w:rsidR="008B3220" w:rsidRDefault="008B3220" w:rsidP="008B3220">
      <w:pPr>
        <w:pStyle w:val="StandardWeb"/>
      </w:pPr>
      <w:r>
        <w:t xml:space="preserve">Item in den </w:t>
      </w:r>
      <w:proofErr w:type="spellStart"/>
      <w:r>
        <w:t>geschichten</w:t>
      </w:r>
      <w:proofErr w:type="spellEnd"/>
      <w:r>
        <w:t xml:space="preserve"> der Aposteln. In der </w:t>
      </w:r>
      <w:proofErr w:type="spellStart"/>
      <w:r>
        <w:t>warhait</w:t>
      </w:r>
      <w:proofErr w:type="spellEnd"/>
      <w:r>
        <w:t xml:space="preserve"> </w:t>
      </w:r>
      <w:proofErr w:type="spellStart"/>
      <w:r>
        <w:t>sy</w:t>
      </w:r>
      <w:proofErr w:type="spellEnd"/>
      <w:r>
        <w:t xml:space="preserve"> haben sich </w:t>
      </w:r>
      <w:proofErr w:type="spellStart"/>
      <w:r>
        <w:t>versamelt</w:t>
      </w:r>
      <w:proofErr w:type="spellEnd"/>
      <w:r>
        <w:t xml:space="preserve">/ über dein </w:t>
      </w:r>
      <w:proofErr w:type="spellStart"/>
      <w:r>
        <w:t>kind</w:t>
      </w:r>
      <w:proofErr w:type="spellEnd"/>
      <w:r>
        <w:t xml:space="preserve"> Jesu/ welchen du gesalbet hast. Herodes </w:t>
      </w:r>
      <w:proofErr w:type="spellStart"/>
      <w:r>
        <w:t>vnd</w:t>
      </w:r>
      <w:proofErr w:type="spellEnd"/>
      <w:r>
        <w:t xml:space="preserve"> </w:t>
      </w:r>
      <w:proofErr w:type="spellStart"/>
      <w:r>
        <w:t>pontius</w:t>
      </w:r>
      <w:proofErr w:type="spellEnd"/>
      <w:r>
        <w:t xml:space="preserve"> Pilatus mit den Haiden </w:t>
      </w:r>
      <w:proofErr w:type="spellStart"/>
      <w:r>
        <w:t>vnd</w:t>
      </w:r>
      <w:proofErr w:type="spellEnd"/>
      <w:r>
        <w:t xml:space="preserve"> </w:t>
      </w:r>
      <w:proofErr w:type="spellStart"/>
      <w:r>
        <w:t>volck</w:t>
      </w:r>
      <w:proofErr w:type="spellEnd"/>
      <w:r>
        <w:t xml:space="preserve"> von Israel zu thun was dein </w:t>
      </w:r>
      <w:proofErr w:type="spellStart"/>
      <w:r>
        <w:t>hand</w:t>
      </w:r>
      <w:proofErr w:type="spellEnd"/>
      <w:r>
        <w:t xml:space="preserve"> </w:t>
      </w:r>
      <w:proofErr w:type="spellStart"/>
      <w:r>
        <w:t>vnd</w:t>
      </w:r>
      <w:proofErr w:type="spellEnd"/>
      <w:r>
        <w:t xml:space="preserve"> dein </w:t>
      </w:r>
      <w:proofErr w:type="spellStart"/>
      <w:r>
        <w:t>radt</w:t>
      </w:r>
      <w:proofErr w:type="spellEnd"/>
      <w:r>
        <w:t xml:space="preserve"> </w:t>
      </w:r>
      <w:proofErr w:type="spellStart"/>
      <w:r>
        <w:t>zuuor</w:t>
      </w:r>
      <w:proofErr w:type="spellEnd"/>
      <w:r>
        <w:t xml:space="preserve"> bedacht hat/ das das geschehen </w:t>
      </w:r>
      <w:proofErr w:type="spellStart"/>
      <w:r>
        <w:t>solt</w:t>
      </w:r>
      <w:proofErr w:type="spellEnd"/>
      <w:r>
        <w:t xml:space="preserve">. Hie </w:t>
      </w:r>
      <w:proofErr w:type="spellStart"/>
      <w:r>
        <w:t>sihest</w:t>
      </w:r>
      <w:proofErr w:type="spellEnd"/>
      <w:r>
        <w:t xml:space="preserve"> du das Judas Pilatus </w:t>
      </w:r>
      <w:proofErr w:type="spellStart"/>
      <w:r>
        <w:t>vnd</w:t>
      </w:r>
      <w:proofErr w:type="spellEnd"/>
      <w:r>
        <w:t xml:space="preserve"> Herodes/ darzu verordnet sein/ das </w:t>
      </w:r>
      <w:proofErr w:type="spellStart"/>
      <w:r>
        <w:t>sy</w:t>
      </w:r>
      <w:proofErr w:type="spellEnd"/>
      <w:r>
        <w:t xml:space="preserve"> Christum </w:t>
      </w:r>
      <w:proofErr w:type="spellStart"/>
      <w:r>
        <w:t>kreützigen</w:t>
      </w:r>
      <w:proofErr w:type="spellEnd"/>
      <w:r>
        <w:t xml:space="preserve"> </w:t>
      </w:r>
      <w:proofErr w:type="spellStart"/>
      <w:r>
        <w:t>solten7</w:t>
      </w:r>
      <w:proofErr w:type="spellEnd"/>
      <w:r>
        <w:t xml:space="preserve"> Deßgleichen </w:t>
      </w:r>
      <w:proofErr w:type="spellStart"/>
      <w:r>
        <w:t>zun</w:t>
      </w:r>
      <w:proofErr w:type="spellEnd"/>
      <w:r>
        <w:t xml:space="preserve"> Römern am .ix. Nit </w:t>
      </w:r>
      <w:proofErr w:type="spellStart"/>
      <w:r>
        <w:t>allain</w:t>
      </w:r>
      <w:proofErr w:type="spellEnd"/>
      <w:r>
        <w:t xml:space="preserve"> aber ists mit dem also/ </w:t>
      </w:r>
      <w:proofErr w:type="spellStart"/>
      <w:r>
        <w:t>sonnder</w:t>
      </w:r>
      <w:proofErr w:type="spellEnd"/>
      <w:r>
        <w:t xml:space="preserve"> da Rebecca von </w:t>
      </w:r>
      <w:proofErr w:type="spellStart"/>
      <w:r>
        <w:t>ainem</w:t>
      </w:r>
      <w:proofErr w:type="spellEnd"/>
      <w:r>
        <w:t xml:space="preserve"> schwanger war/ Nämlich von Isaac </w:t>
      </w:r>
      <w:proofErr w:type="spellStart"/>
      <w:r>
        <w:t>vnserm</w:t>
      </w:r>
      <w:proofErr w:type="spellEnd"/>
      <w:r>
        <w:t xml:space="preserve"> </w:t>
      </w:r>
      <w:proofErr w:type="spellStart"/>
      <w:r>
        <w:t>vatter</w:t>
      </w:r>
      <w:proofErr w:type="spellEnd"/>
      <w:r>
        <w:t xml:space="preserve">/ </w:t>
      </w:r>
      <w:proofErr w:type="spellStart"/>
      <w:r>
        <w:t>ee</w:t>
      </w:r>
      <w:proofErr w:type="spellEnd"/>
      <w:r>
        <w:t xml:space="preserve"> die </w:t>
      </w:r>
      <w:proofErr w:type="spellStart"/>
      <w:r>
        <w:t>kinder</w:t>
      </w:r>
      <w:proofErr w:type="spellEnd"/>
      <w:r>
        <w:t xml:space="preserve"> </w:t>
      </w:r>
      <w:proofErr w:type="spellStart"/>
      <w:r>
        <w:t>geborn</w:t>
      </w:r>
      <w:proofErr w:type="spellEnd"/>
      <w:r>
        <w:t xml:space="preserve"> waren/ </w:t>
      </w:r>
      <w:proofErr w:type="spellStart"/>
      <w:r>
        <w:t>vnd</w:t>
      </w:r>
      <w:proofErr w:type="spellEnd"/>
      <w:r>
        <w:t xml:space="preserve"> weder </w:t>
      </w:r>
      <w:proofErr w:type="spellStart"/>
      <w:r>
        <w:t>guts</w:t>
      </w:r>
      <w:proofErr w:type="spellEnd"/>
      <w:r>
        <w:t xml:space="preserve"> noch böses </w:t>
      </w:r>
      <w:proofErr w:type="spellStart"/>
      <w:r>
        <w:t>gethon</w:t>
      </w:r>
      <w:proofErr w:type="spellEnd"/>
      <w:r>
        <w:t xml:space="preserve"> </w:t>
      </w:r>
      <w:proofErr w:type="spellStart"/>
      <w:r>
        <w:t>hetten</w:t>
      </w:r>
      <w:proofErr w:type="spellEnd"/>
      <w:r>
        <w:t xml:space="preserve">/ </w:t>
      </w:r>
      <w:proofErr w:type="spellStart"/>
      <w:r>
        <w:t>auff</w:t>
      </w:r>
      <w:proofErr w:type="spellEnd"/>
      <w:r>
        <w:t xml:space="preserve"> das der </w:t>
      </w:r>
      <w:proofErr w:type="spellStart"/>
      <w:r>
        <w:t>fürsatz</w:t>
      </w:r>
      <w:proofErr w:type="spellEnd"/>
      <w:r>
        <w:t xml:space="preserve"> </w:t>
      </w:r>
      <w:proofErr w:type="spellStart"/>
      <w:r>
        <w:t>gotes</w:t>
      </w:r>
      <w:proofErr w:type="spellEnd"/>
      <w:r>
        <w:t xml:space="preserve"> bestünde/ nach der </w:t>
      </w:r>
      <w:proofErr w:type="spellStart"/>
      <w:r>
        <w:t>wal</w:t>
      </w:r>
      <w:proofErr w:type="spellEnd"/>
      <w:r>
        <w:t xml:space="preserve">/ ward zu </w:t>
      </w:r>
      <w:proofErr w:type="spellStart"/>
      <w:r>
        <w:t>jr</w:t>
      </w:r>
      <w:proofErr w:type="spellEnd"/>
      <w:r>
        <w:t xml:space="preserve"> gesagt/ nicht </w:t>
      </w:r>
      <w:proofErr w:type="spellStart"/>
      <w:r>
        <w:t>auß</w:t>
      </w:r>
      <w:proofErr w:type="spellEnd"/>
      <w:r>
        <w:t xml:space="preserve"> verdienst der </w:t>
      </w:r>
      <w:proofErr w:type="spellStart"/>
      <w:r>
        <w:t>werck</w:t>
      </w:r>
      <w:proofErr w:type="spellEnd"/>
      <w:r>
        <w:t xml:space="preserve">/ </w:t>
      </w:r>
      <w:proofErr w:type="spellStart"/>
      <w:r>
        <w:t>sonder</w:t>
      </w:r>
      <w:proofErr w:type="spellEnd"/>
      <w:r>
        <w:t xml:space="preserve"> </w:t>
      </w:r>
      <w:proofErr w:type="spellStart"/>
      <w:r>
        <w:t>auß</w:t>
      </w:r>
      <w:proofErr w:type="spellEnd"/>
      <w:r>
        <w:t xml:space="preserve"> </w:t>
      </w:r>
      <w:proofErr w:type="spellStart"/>
      <w:r>
        <w:t>gnad</w:t>
      </w:r>
      <w:proofErr w:type="spellEnd"/>
      <w:r>
        <w:t xml:space="preserve"> des </w:t>
      </w:r>
      <w:proofErr w:type="spellStart"/>
      <w:r>
        <w:t>beruffers</w:t>
      </w:r>
      <w:proofErr w:type="spellEnd"/>
      <w:r>
        <w:t xml:space="preserve">/ also/ Der grösser soll </w:t>
      </w:r>
      <w:proofErr w:type="spellStart"/>
      <w:r>
        <w:t>dienstpar</w:t>
      </w:r>
      <w:proofErr w:type="spellEnd"/>
      <w:r>
        <w:t xml:space="preserve"> werden dem </w:t>
      </w:r>
      <w:proofErr w:type="spellStart"/>
      <w:r>
        <w:t>klainern</w:t>
      </w:r>
      <w:proofErr w:type="spellEnd"/>
      <w:r>
        <w:t xml:space="preserve">/ wie dann </w:t>
      </w:r>
      <w:proofErr w:type="spellStart"/>
      <w:r>
        <w:t>geschriben</w:t>
      </w:r>
      <w:proofErr w:type="spellEnd"/>
      <w:r>
        <w:t xml:space="preserve"> </w:t>
      </w:r>
      <w:proofErr w:type="spellStart"/>
      <w:r>
        <w:t>stat</w:t>
      </w:r>
      <w:proofErr w:type="spellEnd"/>
      <w:r>
        <w:t xml:space="preserve"> Jacob hab ich geliebet/ Aber Esau hab ich gehasset/ Gott hat Esau gehasset da er noch in </w:t>
      </w:r>
      <w:proofErr w:type="spellStart"/>
      <w:r>
        <w:t>muterleib</w:t>
      </w:r>
      <w:proofErr w:type="spellEnd"/>
      <w:r>
        <w:t xml:space="preserve"> </w:t>
      </w:r>
      <w:proofErr w:type="spellStart"/>
      <w:r>
        <w:t>lage</w:t>
      </w:r>
      <w:proofErr w:type="spellEnd"/>
      <w:r>
        <w:t xml:space="preserve">/ wie </w:t>
      </w:r>
      <w:proofErr w:type="spellStart"/>
      <w:r>
        <w:t>kan</w:t>
      </w:r>
      <w:proofErr w:type="spellEnd"/>
      <w:r>
        <w:t xml:space="preserve"> dann ers der Jacob mit </w:t>
      </w:r>
      <w:proofErr w:type="spellStart"/>
      <w:r>
        <w:t>gutten</w:t>
      </w:r>
      <w:proofErr w:type="spellEnd"/>
      <w:r>
        <w:t xml:space="preserve"> </w:t>
      </w:r>
      <w:proofErr w:type="spellStart"/>
      <w:r>
        <w:t>wercken</w:t>
      </w:r>
      <w:proofErr w:type="spellEnd"/>
      <w:r>
        <w:t xml:space="preserve"> verdient/ oder jener mit bösen verschuldet hon/ </w:t>
      </w:r>
      <w:proofErr w:type="spellStart"/>
      <w:r>
        <w:t>vnd</w:t>
      </w:r>
      <w:proofErr w:type="spellEnd"/>
      <w:r>
        <w:t xml:space="preserve"> </w:t>
      </w:r>
      <w:proofErr w:type="spellStart"/>
      <w:r>
        <w:t>Hiere</w:t>
      </w:r>
      <w:proofErr w:type="spellEnd"/>
      <w:r>
        <w:t xml:space="preserve"> .i. </w:t>
      </w:r>
      <w:proofErr w:type="spellStart"/>
      <w:r>
        <w:t>vnd</w:t>
      </w:r>
      <w:proofErr w:type="spellEnd"/>
      <w:r>
        <w:t xml:space="preserve"> des </w:t>
      </w:r>
      <w:proofErr w:type="spellStart"/>
      <w:r>
        <w:t>herren</w:t>
      </w:r>
      <w:proofErr w:type="spellEnd"/>
      <w:r>
        <w:t xml:space="preserve"> </w:t>
      </w:r>
      <w:proofErr w:type="spellStart"/>
      <w:r>
        <w:t>wort</w:t>
      </w:r>
      <w:proofErr w:type="spellEnd"/>
      <w:r>
        <w:t xml:space="preserve"> hat zu mir </w:t>
      </w:r>
      <w:proofErr w:type="spellStart"/>
      <w:r>
        <w:t>geredt</w:t>
      </w:r>
      <w:proofErr w:type="spellEnd"/>
      <w:r>
        <w:t xml:space="preserve">/ </w:t>
      </w:r>
      <w:proofErr w:type="spellStart"/>
      <w:r>
        <w:t>vnd</w:t>
      </w:r>
      <w:proofErr w:type="spellEnd"/>
      <w:r>
        <w:t xml:space="preserve"> gesprochen/ </w:t>
      </w:r>
      <w:proofErr w:type="spellStart"/>
      <w:r>
        <w:t>Ee</w:t>
      </w:r>
      <w:proofErr w:type="spellEnd"/>
      <w:r>
        <w:t xml:space="preserve"> ich dich geschaffen hab in </w:t>
      </w:r>
      <w:proofErr w:type="spellStart"/>
      <w:r>
        <w:t>muterleib</w:t>
      </w:r>
      <w:proofErr w:type="spellEnd"/>
      <w:r>
        <w:t xml:space="preserve">/ </w:t>
      </w:r>
      <w:proofErr w:type="spellStart"/>
      <w:r>
        <w:t>kande</w:t>
      </w:r>
      <w:proofErr w:type="spellEnd"/>
      <w:r>
        <w:t xml:space="preserve"> ich dich/ </w:t>
      </w:r>
      <w:proofErr w:type="spellStart"/>
      <w:r>
        <w:t>vnd</w:t>
      </w:r>
      <w:proofErr w:type="spellEnd"/>
      <w:r>
        <w:t xml:space="preserve"> </w:t>
      </w:r>
      <w:proofErr w:type="spellStart"/>
      <w:r>
        <w:t>ee</w:t>
      </w:r>
      <w:proofErr w:type="spellEnd"/>
      <w:r>
        <w:t xml:space="preserve"> du deiner </w:t>
      </w:r>
      <w:proofErr w:type="spellStart"/>
      <w:r>
        <w:t>mutter</w:t>
      </w:r>
      <w:proofErr w:type="spellEnd"/>
      <w:r>
        <w:t xml:space="preserve"> leib brachest/ hab ich dich </w:t>
      </w:r>
      <w:proofErr w:type="spellStart"/>
      <w:r>
        <w:t>gehailiget</w:t>
      </w:r>
      <w:proofErr w:type="spellEnd"/>
      <w:r>
        <w:t xml:space="preserve">/ </w:t>
      </w:r>
      <w:proofErr w:type="spellStart"/>
      <w:r>
        <w:t>vnd</w:t>
      </w:r>
      <w:proofErr w:type="spellEnd"/>
      <w:r>
        <w:t xml:space="preserve"> zum Propheten/ </w:t>
      </w:r>
      <w:proofErr w:type="spellStart"/>
      <w:r>
        <w:t>vnd</w:t>
      </w:r>
      <w:proofErr w:type="spellEnd"/>
      <w:r>
        <w:t xml:space="preserve"> den Hayden/ hab ich dich gemacht/. Hie spricht der </w:t>
      </w:r>
      <w:proofErr w:type="spellStart"/>
      <w:r>
        <w:t>text</w:t>
      </w:r>
      <w:proofErr w:type="spellEnd"/>
      <w:r>
        <w:t xml:space="preserve">/ Ich hab dich </w:t>
      </w:r>
      <w:proofErr w:type="spellStart"/>
      <w:r>
        <w:t>gehailiget</w:t>
      </w:r>
      <w:proofErr w:type="spellEnd"/>
      <w:r>
        <w:t xml:space="preserve">/ da du noch weder </w:t>
      </w:r>
      <w:proofErr w:type="spellStart"/>
      <w:r>
        <w:t>guts</w:t>
      </w:r>
      <w:proofErr w:type="spellEnd"/>
      <w:r>
        <w:t xml:space="preserve"> noch böses/ wie auch droben gesagt/ </w:t>
      </w:r>
      <w:proofErr w:type="spellStart"/>
      <w:r>
        <w:t>thon</w:t>
      </w:r>
      <w:proofErr w:type="spellEnd"/>
      <w:r>
        <w:t xml:space="preserve"> </w:t>
      </w:r>
      <w:proofErr w:type="spellStart"/>
      <w:r>
        <w:t>hettest</w:t>
      </w:r>
      <w:proofErr w:type="spellEnd"/>
      <w:r>
        <w:t xml:space="preserve">/ Also lesen wir auch Luce am .i. Von Johanne dem </w:t>
      </w:r>
      <w:proofErr w:type="spellStart"/>
      <w:r>
        <w:t>teüffer</w:t>
      </w:r>
      <w:proofErr w:type="spellEnd"/>
      <w:r>
        <w:t xml:space="preserve">/ dann er </w:t>
      </w:r>
      <w:proofErr w:type="spellStart"/>
      <w:r>
        <w:t>würdt</w:t>
      </w:r>
      <w:proofErr w:type="spellEnd"/>
      <w:r>
        <w:t xml:space="preserve"> </w:t>
      </w:r>
      <w:proofErr w:type="spellStart"/>
      <w:r>
        <w:t>großsein</w:t>
      </w:r>
      <w:proofErr w:type="spellEnd"/>
      <w:r>
        <w:t xml:space="preserve"> vor dem </w:t>
      </w:r>
      <w:proofErr w:type="spellStart"/>
      <w:r>
        <w:t>herren</w:t>
      </w:r>
      <w:proofErr w:type="spellEnd"/>
      <w:r>
        <w:t xml:space="preserve">/ wein </w:t>
      </w:r>
      <w:proofErr w:type="spellStart"/>
      <w:r>
        <w:t>vnd</w:t>
      </w:r>
      <w:proofErr w:type="spellEnd"/>
      <w:r>
        <w:t xml:space="preserve"> </w:t>
      </w:r>
      <w:proofErr w:type="spellStart"/>
      <w:r>
        <w:t>starck</w:t>
      </w:r>
      <w:proofErr w:type="spellEnd"/>
      <w:r>
        <w:t xml:space="preserve"> </w:t>
      </w:r>
      <w:proofErr w:type="spellStart"/>
      <w:r>
        <w:t>getranck</w:t>
      </w:r>
      <w:proofErr w:type="spellEnd"/>
      <w:r>
        <w:t xml:space="preserve"> </w:t>
      </w:r>
      <w:proofErr w:type="spellStart"/>
      <w:r>
        <w:t>würt</w:t>
      </w:r>
      <w:proofErr w:type="spellEnd"/>
      <w:r>
        <w:t xml:space="preserve"> er </w:t>
      </w:r>
      <w:proofErr w:type="spellStart"/>
      <w:r>
        <w:t>nit</w:t>
      </w:r>
      <w:proofErr w:type="spellEnd"/>
      <w:r>
        <w:t xml:space="preserve"> </w:t>
      </w:r>
      <w:proofErr w:type="spellStart"/>
      <w:r>
        <w:t>trincken</w:t>
      </w:r>
      <w:proofErr w:type="spellEnd"/>
      <w:r>
        <w:t xml:space="preserve">/ </w:t>
      </w:r>
      <w:proofErr w:type="spellStart"/>
      <w:r>
        <w:t>vnd</w:t>
      </w:r>
      <w:proofErr w:type="spellEnd"/>
      <w:r>
        <w:t xml:space="preserve"> </w:t>
      </w:r>
      <w:proofErr w:type="spellStart"/>
      <w:r>
        <w:t>würdt</w:t>
      </w:r>
      <w:proofErr w:type="spellEnd"/>
      <w:r>
        <w:t xml:space="preserve"> noch in </w:t>
      </w:r>
      <w:proofErr w:type="spellStart"/>
      <w:r>
        <w:t>mutterleyb</w:t>
      </w:r>
      <w:proofErr w:type="spellEnd"/>
      <w:r>
        <w:t xml:space="preserve">/ erfüllet werden mit dem </w:t>
      </w:r>
      <w:proofErr w:type="spellStart"/>
      <w:r>
        <w:t>hailigen</w:t>
      </w:r>
      <w:proofErr w:type="spellEnd"/>
      <w:r>
        <w:t xml:space="preserve"> </w:t>
      </w:r>
      <w:proofErr w:type="spellStart"/>
      <w:r>
        <w:t>gaist</w:t>
      </w:r>
      <w:proofErr w:type="spellEnd"/>
      <w:r>
        <w:t xml:space="preserve">/ Auch spricht Paulus </w:t>
      </w:r>
      <w:proofErr w:type="spellStart"/>
      <w:r>
        <w:t>zun</w:t>
      </w:r>
      <w:proofErr w:type="spellEnd"/>
      <w:r>
        <w:t xml:space="preserve"> Galatern. Da es aber </w:t>
      </w:r>
      <w:proofErr w:type="spellStart"/>
      <w:r>
        <w:t>Got</w:t>
      </w:r>
      <w:proofErr w:type="spellEnd"/>
      <w:r>
        <w:t xml:space="preserve"> </w:t>
      </w:r>
      <w:proofErr w:type="spellStart"/>
      <w:r>
        <w:t>wol</w:t>
      </w:r>
      <w:proofErr w:type="spellEnd"/>
      <w:r>
        <w:t xml:space="preserve"> gefiel/ der mich von meiner </w:t>
      </w:r>
      <w:proofErr w:type="spellStart"/>
      <w:r>
        <w:t>mutterleyb</w:t>
      </w:r>
      <w:proofErr w:type="spellEnd"/>
      <w:r>
        <w:t xml:space="preserve">/ hat </w:t>
      </w:r>
      <w:proofErr w:type="spellStart"/>
      <w:r>
        <w:t>außgesündert</w:t>
      </w:r>
      <w:proofErr w:type="spellEnd"/>
      <w:r>
        <w:t xml:space="preserve">/ </w:t>
      </w:r>
      <w:proofErr w:type="spellStart"/>
      <w:r>
        <w:t>vnnd</w:t>
      </w:r>
      <w:proofErr w:type="spellEnd"/>
      <w:r>
        <w:t xml:space="preserve"> </w:t>
      </w:r>
      <w:proofErr w:type="spellStart"/>
      <w:r>
        <w:t>beruffen</w:t>
      </w:r>
      <w:proofErr w:type="spellEnd"/>
      <w:r>
        <w:t xml:space="preserve"> durch sein </w:t>
      </w:r>
      <w:proofErr w:type="spellStart"/>
      <w:r>
        <w:t>genad</w:t>
      </w:r>
      <w:proofErr w:type="spellEnd"/>
      <w:r>
        <w:t xml:space="preserve">/ das er seinen Son offenbaret in mir/ das ich </w:t>
      </w:r>
      <w:proofErr w:type="spellStart"/>
      <w:r>
        <w:t>jn</w:t>
      </w:r>
      <w:proofErr w:type="spellEnd"/>
      <w:r>
        <w:t xml:space="preserve"> durchs </w:t>
      </w:r>
      <w:proofErr w:type="spellStart"/>
      <w:r>
        <w:t>Euangelium</w:t>
      </w:r>
      <w:proofErr w:type="spellEnd"/>
      <w:r>
        <w:t xml:space="preserve"> </w:t>
      </w:r>
      <w:proofErr w:type="spellStart"/>
      <w:r>
        <w:t>vekründigen</w:t>
      </w:r>
      <w:proofErr w:type="spellEnd"/>
      <w:r>
        <w:t xml:space="preserve"> </w:t>
      </w:r>
      <w:proofErr w:type="spellStart"/>
      <w:r>
        <w:t>solt</w:t>
      </w:r>
      <w:proofErr w:type="spellEnd"/>
      <w:r>
        <w:t xml:space="preserve">/ </w:t>
      </w:r>
      <w:proofErr w:type="spellStart"/>
      <w:r>
        <w:t>vnnder</w:t>
      </w:r>
      <w:proofErr w:type="spellEnd"/>
      <w:r>
        <w:t xml:space="preserve"> den Hayden rc. </w:t>
      </w:r>
    </w:p>
    <w:p w14:paraId="3DE84832" w14:textId="77777777" w:rsidR="008B3220" w:rsidRDefault="008B3220" w:rsidP="008B3220">
      <w:pPr>
        <w:pStyle w:val="StandardWeb"/>
      </w:pPr>
      <w:r>
        <w:t xml:space="preserve">Also </w:t>
      </w:r>
      <w:proofErr w:type="spellStart"/>
      <w:r>
        <w:t>hastu</w:t>
      </w:r>
      <w:proofErr w:type="spellEnd"/>
      <w:r>
        <w:t xml:space="preserve"> nun/ das </w:t>
      </w:r>
      <w:proofErr w:type="spellStart"/>
      <w:r>
        <w:t>got</w:t>
      </w:r>
      <w:proofErr w:type="spellEnd"/>
      <w:r>
        <w:t xml:space="preserve"> alle ding in allen dingen </w:t>
      </w:r>
      <w:proofErr w:type="spellStart"/>
      <w:r>
        <w:t>wirckt</w:t>
      </w:r>
      <w:proofErr w:type="spellEnd"/>
      <w:r>
        <w:t xml:space="preserve">/ </w:t>
      </w:r>
      <w:proofErr w:type="spellStart"/>
      <w:r>
        <w:t>baide</w:t>
      </w:r>
      <w:proofErr w:type="spellEnd"/>
      <w:r>
        <w:t xml:space="preserve"> </w:t>
      </w:r>
      <w:proofErr w:type="spellStart"/>
      <w:r>
        <w:t>guts</w:t>
      </w:r>
      <w:proofErr w:type="spellEnd"/>
      <w:r>
        <w:t xml:space="preserve"> </w:t>
      </w:r>
      <w:proofErr w:type="spellStart"/>
      <w:r>
        <w:t>vnd</w:t>
      </w:r>
      <w:proofErr w:type="spellEnd"/>
      <w:r>
        <w:t xml:space="preserve"> </w:t>
      </w:r>
      <w:proofErr w:type="spellStart"/>
      <w:r>
        <w:t>böß</w:t>
      </w:r>
      <w:proofErr w:type="spellEnd"/>
      <w:r>
        <w:t xml:space="preserve">/ </w:t>
      </w:r>
      <w:proofErr w:type="spellStart"/>
      <w:r>
        <w:t>auß</w:t>
      </w:r>
      <w:proofErr w:type="spellEnd"/>
      <w:r>
        <w:t xml:space="preserve"> klarer </w:t>
      </w:r>
      <w:proofErr w:type="spellStart"/>
      <w:r>
        <w:t>schrifft</w:t>
      </w:r>
      <w:proofErr w:type="spellEnd"/>
      <w:r>
        <w:t xml:space="preserve"> </w:t>
      </w:r>
      <w:proofErr w:type="spellStart"/>
      <w:r>
        <w:t>bewisen</w:t>
      </w:r>
      <w:proofErr w:type="spellEnd"/>
      <w:r>
        <w:t xml:space="preserve">/ </w:t>
      </w:r>
      <w:proofErr w:type="spellStart"/>
      <w:r>
        <w:t>vnd</w:t>
      </w:r>
      <w:proofErr w:type="spellEnd"/>
      <w:r>
        <w:t xml:space="preserve"> wer sich </w:t>
      </w:r>
      <w:proofErr w:type="spellStart"/>
      <w:r>
        <w:t>vnderston</w:t>
      </w:r>
      <w:proofErr w:type="spellEnd"/>
      <w:r>
        <w:t xml:space="preserve"> wurde/ die ewige </w:t>
      </w:r>
      <w:proofErr w:type="spellStart"/>
      <w:r>
        <w:t>fürsehung</w:t>
      </w:r>
      <w:proofErr w:type="spellEnd"/>
      <w:r>
        <w:t xml:space="preserve"> widersprechen </w:t>
      </w:r>
      <w:proofErr w:type="spellStart"/>
      <w:r>
        <w:t>vnd</w:t>
      </w:r>
      <w:proofErr w:type="spellEnd"/>
      <w:r>
        <w:t xml:space="preserve"> </w:t>
      </w:r>
      <w:proofErr w:type="spellStart"/>
      <w:r>
        <w:t>abzuschlahen</w:t>
      </w:r>
      <w:proofErr w:type="spellEnd"/>
      <w:r>
        <w:t xml:space="preserve">/ der muß </w:t>
      </w:r>
      <w:proofErr w:type="spellStart"/>
      <w:r>
        <w:t>Got</w:t>
      </w:r>
      <w:proofErr w:type="spellEnd"/>
      <w:r>
        <w:t xml:space="preserve"> mit seiner </w:t>
      </w:r>
      <w:proofErr w:type="spellStart"/>
      <w:r>
        <w:t>hailigen</w:t>
      </w:r>
      <w:proofErr w:type="spellEnd"/>
      <w:r>
        <w:t xml:space="preserve"> </w:t>
      </w:r>
      <w:proofErr w:type="spellStart"/>
      <w:r>
        <w:t>schrifft</w:t>
      </w:r>
      <w:proofErr w:type="spellEnd"/>
      <w:r>
        <w:t xml:space="preserve">/ </w:t>
      </w:r>
      <w:proofErr w:type="spellStart"/>
      <w:r>
        <w:t>vnnd</w:t>
      </w:r>
      <w:proofErr w:type="spellEnd"/>
      <w:r>
        <w:t xml:space="preserve"> </w:t>
      </w:r>
      <w:proofErr w:type="spellStart"/>
      <w:r>
        <w:t>wort</w:t>
      </w:r>
      <w:proofErr w:type="spellEnd"/>
      <w:r>
        <w:t xml:space="preserve">/ durch </w:t>
      </w:r>
      <w:proofErr w:type="spellStart"/>
      <w:r>
        <w:t>aigne</w:t>
      </w:r>
      <w:proofErr w:type="spellEnd"/>
      <w:r>
        <w:t xml:space="preserve"> </w:t>
      </w:r>
      <w:proofErr w:type="spellStart"/>
      <w:r>
        <w:t>witz</w:t>
      </w:r>
      <w:proofErr w:type="spellEnd"/>
      <w:r>
        <w:t xml:space="preserve"> </w:t>
      </w:r>
      <w:proofErr w:type="spellStart"/>
      <w:r>
        <w:t>vnd</w:t>
      </w:r>
      <w:proofErr w:type="spellEnd"/>
      <w:r>
        <w:t xml:space="preserve"> </w:t>
      </w:r>
      <w:proofErr w:type="spellStart"/>
      <w:r>
        <w:t>vernunfft</w:t>
      </w:r>
      <w:proofErr w:type="spellEnd"/>
      <w:r>
        <w:t xml:space="preserve"> </w:t>
      </w:r>
      <w:proofErr w:type="spellStart"/>
      <w:r>
        <w:t>verleügnen</w:t>
      </w:r>
      <w:proofErr w:type="spellEnd"/>
      <w:r>
        <w:t xml:space="preserve">. </w:t>
      </w:r>
    </w:p>
    <w:p w14:paraId="13268E64" w14:textId="77777777" w:rsidR="008B3220" w:rsidRDefault="008B3220" w:rsidP="008B3220">
      <w:pPr>
        <w:pStyle w:val="StandardWeb"/>
      </w:pPr>
      <w:proofErr w:type="spellStart"/>
      <w:r>
        <w:t>Auß</w:t>
      </w:r>
      <w:proofErr w:type="spellEnd"/>
      <w:r>
        <w:t xml:space="preserve"> solchem nu/ erhebt sich </w:t>
      </w:r>
      <w:proofErr w:type="spellStart"/>
      <w:r>
        <w:t>ain</w:t>
      </w:r>
      <w:proofErr w:type="spellEnd"/>
      <w:r>
        <w:t xml:space="preserve"> frag/ daran sichs </w:t>
      </w:r>
      <w:proofErr w:type="spellStart"/>
      <w:r>
        <w:t>flaisch</w:t>
      </w:r>
      <w:proofErr w:type="spellEnd"/>
      <w:r>
        <w:t xml:space="preserve">/ </w:t>
      </w:r>
      <w:proofErr w:type="spellStart"/>
      <w:r>
        <w:t>vnd</w:t>
      </w:r>
      <w:proofErr w:type="spellEnd"/>
      <w:r>
        <w:t xml:space="preserve"> menschlicher verstand </w:t>
      </w:r>
      <w:proofErr w:type="spellStart"/>
      <w:r>
        <w:t>ergert</w:t>
      </w:r>
      <w:proofErr w:type="spellEnd"/>
      <w:r>
        <w:t xml:space="preserve">. </w:t>
      </w:r>
      <w:proofErr w:type="spellStart"/>
      <w:r>
        <w:t>Dieweyl</w:t>
      </w:r>
      <w:proofErr w:type="spellEnd"/>
      <w:r>
        <w:t xml:space="preserve"> wir all </w:t>
      </w:r>
      <w:proofErr w:type="spellStart"/>
      <w:r>
        <w:t>sünder</w:t>
      </w:r>
      <w:proofErr w:type="spellEnd"/>
      <w:r>
        <w:t xml:space="preserve"> geboren/ </w:t>
      </w:r>
      <w:proofErr w:type="spellStart"/>
      <w:r>
        <w:t>vnd</w:t>
      </w:r>
      <w:proofErr w:type="spellEnd"/>
      <w:r>
        <w:t xml:space="preserve"> von </w:t>
      </w:r>
      <w:proofErr w:type="spellStart"/>
      <w:r>
        <w:t>natur</w:t>
      </w:r>
      <w:proofErr w:type="spellEnd"/>
      <w:r>
        <w:t xml:space="preserve"> </w:t>
      </w:r>
      <w:proofErr w:type="spellStart"/>
      <w:r>
        <w:t>kinder</w:t>
      </w:r>
      <w:proofErr w:type="spellEnd"/>
      <w:r>
        <w:t xml:space="preserve"> des </w:t>
      </w:r>
      <w:proofErr w:type="spellStart"/>
      <w:r>
        <w:t>zorns</w:t>
      </w:r>
      <w:proofErr w:type="spellEnd"/>
      <w:r>
        <w:t xml:space="preserve"> </w:t>
      </w:r>
      <w:proofErr w:type="spellStart"/>
      <w:r>
        <w:t>seind</w:t>
      </w:r>
      <w:proofErr w:type="spellEnd"/>
      <w:r>
        <w:t xml:space="preserve">. </w:t>
      </w:r>
      <w:proofErr w:type="spellStart"/>
      <w:r>
        <w:t>Warumb</w:t>
      </w:r>
      <w:proofErr w:type="spellEnd"/>
      <w:r>
        <w:t xml:space="preserve"> hat er </w:t>
      </w:r>
      <w:proofErr w:type="spellStart"/>
      <w:r>
        <w:t>ainen</w:t>
      </w:r>
      <w:proofErr w:type="spellEnd"/>
      <w:r>
        <w:t xml:space="preserve"> </w:t>
      </w:r>
      <w:proofErr w:type="spellStart"/>
      <w:r>
        <w:t>fürsehen</w:t>
      </w:r>
      <w:proofErr w:type="spellEnd"/>
      <w:r>
        <w:t xml:space="preserve"> zur </w:t>
      </w:r>
      <w:proofErr w:type="spellStart"/>
      <w:r>
        <w:t>säligkait</w:t>
      </w:r>
      <w:proofErr w:type="spellEnd"/>
      <w:r>
        <w:t xml:space="preserve">/ den andern zur </w:t>
      </w:r>
      <w:proofErr w:type="spellStart"/>
      <w:r>
        <w:t>verdamnuß</w:t>
      </w:r>
      <w:proofErr w:type="spellEnd"/>
      <w:r>
        <w:t xml:space="preserve">? </w:t>
      </w:r>
      <w:proofErr w:type="spellStart"/>
      <w:r>
        <w:t>Warumb</w:t>
      </w:r>
      <w:proofErr w:type="spellEnd"/>
      <w:r>
        <w:t xml:space="preserve"> hat er Jacob </w:t>
      </w:r>
      <w:proofErr w:type="spellStart"/>
      <w:r>
        <w:t>erwelt</w:t>
      </w:r>
      <w:proofErr w:type="spellEnd"/>
      <w:r>
        <w:t xml:space="preserve">/ </w:t>
      </w:r>
      <w:proofErr w:type="spellStart"/>
      <w:r>
        <w:t>vnd</w:t>
      </w:r>
      <w:proofErr w:type="spellEnd"/>
      <w:r>
        <w:t xml:space="preserve"> </w:t>
      </w:r>
      <w:proofErr w:type="spellStart"/>
      <w:r>
        <w:t>nit</w:t>
      </w:r>
      <w:proofErr w:type="spellEnd"/>
      <w:r>
        <w:t xml:space="preserve"> Esau? </w:t>
      </w:r>
      <w:proofErr w:type="spellStart"/>
      <w:r>
        <w:t>Warumb</w:t>
      </w:r>
      <w:proofErr w:type="spellEnd"/>
      <w:r>
        <w:t xml:space="preserve"> begnadet er Petrum </w:t>
      </w:r>
      <w:proofErr w:type="spellStart"/>
      <w:r>
        <w:t>vnd</w:t>
      </w:r>
      <w:proofErr w:type="spellEnd"/>
      <w:r>
        <w:t xml:space="preserve"> </w:t>
      </w:r>
      <w:proofErr w:type="spellStart"/>
      <w:r>
        <w:t>nit</w:t>
      </w:r>
      <w:proofErr w:type="spellEnd"/>
      <w:r>
        <w:t xml:space="preserve"> </w:t>
      </w:r>
      <w:proofErr w:type="spellStart"/>
      <w:r>
        <w:t>Judam</w:t>
      </w:r>
      <w:proofErr w:type="spellEnd"/>
      <w:r>
        <w:t xml:space="preserve">? Item </w:t>
      </w:r>
      <w:proofErr w:type="spellStart"/>
      <w:r>
        <w:t>warumb</w:t>
      </w:r>
      <w:proofErr w:type="spellEnd"/>
      <w:r>
        <w:t xml:space="preserve"> errettet er den </w:t>
      </w:r>
      <w:proofErr w:type="spellStart"/>
      <w:r>
        <w:t>ain</w:t>
      </w:r>
      <w:proofErr w:type="spellEnd"/>
      <w:r>
        <w:t xml:space="preserve"> </w:t>
      </w:r>
      <w:proofErr w:type="spellStart"/>
      <w:r>
        <w:t>mörder</w:t>
      </w:r>
      <w:proofErr w:type="spellEnd"/>
      <w:r>
        <w:t xml:space="preserve"> am </w:t>
      </w:r>
      <w:proofErr w:type="spellStart"/>
      <w:r>
        <w:t>Creütz</w:t>
      </w:r>
      <w:proofErr w:type="spellEnd"/>
      <w:r>
        <w:t xml:space="preserve">/ </w:t>
      </w:r>
      <w:proofErr w:type="spellStart"/>
      <w:r>
        <w:t>vnd</w:t>
      </w:r>
      <w:proofErr w:type="spellEnd"/>
      <w:r>
        <w:t xml:space="preserve"> den andern laßt er verderben? Eben solche frag der </w:t>
      </w:r>
      <w:proofErr w:type="spellStart"/>
      <w:r>
        <w:t>flaischlichen</w:t>
      </w:r>
      <w:proofErr w:type="spellEnd"/>
      <w:r>
        <w:t xml:space="preserve"> fürwitzigen/ </w:t>
      </w:r>
      <w:proofErr w:type="spellStart"/>
      <w:r>
        <w:t>vnd</w:t>
      </w:r>
      <w:proofErr w:type="spellEnd"/>
      <w:r>
        <w:t xml:space="preserve"> klugen </w:t>
      </w:r>
      <w:proofErr w:type="spellStart"/>
      <w:r>
        <w:t>kinder</w:t>
      </w:r>
      <w:proofErr w:type="spellEnd"/>
      <w:r>
        <w:t xml:space="preserve"> </w:t>
      </w:r>
      <w:proofErr w:type="spellStart"/>
      <w:r>
        <w:t>diser</w:t>
      </w:r>
      <w:proofErr w:type="spellEnd"/>
      <w:r>
        <w:t xml:space="preserve"> </w:t>
      </w:r>
      <w:proofErr w:type="spellStart"/>
      <w:r>
        <w:t>welt</w:t>
      </w:r>
      <w:proofErr w:type="spellEnd"/>
      <w:r>
        <w:t xml:space="preserve">/ </w:t>
      </w:r>
      <w:proofErr w:type="spellStart"/>
      <w:r>
        <w:t>füret</w:t>
      </w:r>
      <w:proofErr w:type="spellEnd"/>
      <w:r>
        <w:t xml:space="preserve"> Paulus </w:t>
      </w:r>
      <w:proofErr w:type="spellStart"/>
      <w:r>
        <w:t>zun</w:t>
      </w:r>
      <w:proofErr w:type="spellEnd"/>
      <w:r>
        <w:t xml:space="preserve"> Römern. So er spricht/ Was wollen wir dann hie sagen? Ist dann </w:t>
      </w:r>
      <w:proofErr w:type="spellStart"/>
      <w:r>
        <w:t>Got</w:t>
      </w:r>
      <w:proofErr w:type="spellEnd"/>
      <w:r>
        <w:t xml:space="preserve"> </w:t>
      </w:r>
      <w:proofErr w:type="spellStart"/>
      <w:r>
        <w:t>vngerecht</w:t>
      </w:r>
      <w:proofErr w:type="spellEnd"/>
      <w:r>
        <w:t xml:space="preserve">: Das ist/ Ist </w:t>
      </w:r>
      <w:proofErr w:type="spellStart"/>
      <w:r>
        <w:t>Got</w:t>
      </w:r>
      <w:proofErr w:type="spellEnd"/>
      <w:r>
        <w:t xml:space="preserve"> </w:t>
      </w:r>
      <w:proofErr w:type="spellStart"/>
      <w:r>
        <w:t>ain</w:t>
      </w:r>
      <w:proofErr w:type="spellEnd"/>
      <w:r>
        <w:t xml:space="preserve"> </w:t>
      </w:r>
      <w:proofErr w:type="spellStart"/>
      <w:r>
        <w:t>vngerechter</w:t>
      </w:r>
      <w:proofErr w:type="spellEnd"/>
      <w:r>
        <w:t xml:space="preserve"> </w:t>
      </w:r>
      <w:proofErr w:type="spellStart"/>
      <w:r>
        <w:t>richter</w:t>
      </w:r>
      <w:proofErr w:type="spellEnd"/>
      <w:r>
        <w:t xml:space="preserve">/ der die </w:t>
      </w:r>
      <w:proofErr w:type="spellStart"/>
      <w:r>
        <w:t>person</w:t>
      </w:r>
      <w:proofErr w:type="spellEnd"/>
      <w:r>
        <w:t xml:space="preserve"> der </w:t>
      </w:r>
      <w:proofErr w:type="spellStart"/>
      <w:r>
        <w:t>menschen</w:t>
      </w:r>
      <w:proofErr w:type="spellEnd"/>
      <w:r>
        <w:t xml:space="preserve"> </w:t>
      </w:r>
      <w:proofErr w:type="spellStart"/>
      <w:r>
        <w:t>ansicht</w:t>
      </w:r>
      <w:proofErr w:type="spellEnd"/>
      <w:r>
        <w:t xml:space="preserve">/ der </w:t>
      </w:r>
      <w:proofErr w:type="spellStart"/>
      <w:r>
        <w:t>nit</w:t>
      </w:r>
      <w:proofErr w:type="spellEnd"/>
      <w:r>
        <w:t xml:space="preserve"> recht </w:t>
      </w:r>
      <w:proofErr w:type="spellStart"/>
      <w:r>
        <w:t>aim</w:t>
      </w:r>
      <w:proofErr w:type="spellEnd"/>
      <w:r>
        <w:t xml:space="preserve"> wie dem andern richtet? Da </w:t>
      </w:r>
      <w:proofErr w:type="spellStart"/>
      <w:r>
        <w:t>antwort</w:t>
      </w:r>
      <w:proofErr w:type="spellEnd"/>
      <w:r>
        <w:t xml:space="preserve"> nun Paulus </w:t>
      </w:r>
      <w:proofErr w:type="spellStart"/>
      <w:r>
        <w:t>auff</w:t>
      </w:r>
      <w:proofErr w:type="spellEnd"/>
      <w:r>
        <w:t xml:space="preserve"> solche frag/ Das sey </w:t>
      </w:r>
      <w:proofErr w:type="spellStart"/>
      <w:r>
        <w:t>ferr</w:t>
      </w:r>
      <w:proofErr w:type="spellEnd"/>
      <w:r>
        <w:t xml:space="preserve">/ Verstand/ das </w:t>
      </w:r>
      <w:proofErr w:type="spellStart"/>
      <w:r>
        <w:t>ain</w:t>
      </w:r>
      <w:proofErr w:type="spellEnd"/>
      <w:r>
        <w:t xml:space="preserve"> frommer </w:t>
      </w:r>
      <w:proofErr w:type="spellStart"/>
      <w:r>
        <w:t>mensch</w:t>
      </w:r>
      <w:proofErr w:type="spellEnd"/>
      <w:r>
        <w:t xml:space="preserve"> </w:t>
      </w:r>
      <w:proofErr w:type="spellStart"/>
      <w:r>
        <w:t>solchs</w:t>
      </w:r>
      <w:proofErr w:type="spellEnd"/>
      <w:r>
        <w:t xml:space="preserve"> von </w:t>
      </w:r>
      <w:proofErr w:type="spellStart"/>
      <w:r>
        <w:t>got</w:t>
      </w:r>
      <w:proofErr w:type="spellEnd"/>
      <w:r>
        <w:t xml:space="preserve"> </w:t>
      </w:r>
      <w:proofErr w:type="spellStart"/>
      <w:r>
        <w:t>gedenck</w:t>
      </w:r>
      <w:proofErr w:type="spellEnd"/>
      <w:r>
        <w:t xml:space="preserve"> oder halte/ dann </w:t>
      </w:r>
      <w:proofErr w:type="spellStart"/>
      <w:r>
        <w:t>Got</w:t>
      </w:r>
      <w:proofErr w:type="spellEnd"/>
      <w:r>
        <w:t xml:space="preserve"> ist </w:t>
      </w:r>
      <w:proofErr w:type="spellStart"/>
      <w:r>
        <w:t>ain</w:t>
      </w:r>
      <w:proofErr w:type="spellEnd"/>
      <w:r>
        <w:t xml:space="preserve"> gerechter </w:t>
      </w:r>
      <w:proofErr w:type="spellStart"/>
      <w:r>
        <w:t>richter</w:t>
      </w:r>
      <w:proofErr w:type="spellEnd"/>
      <w:r>
        <w:t xml:space="preserve">. </w:t>
      </w:r>
    </w:p>
    <w:p w14:paraId="49315F34" w14:textId="77777777" w:rsidR="008B3220" w:rsidRDefault="008B3220" w:rsidP="008B3220">
      <w:pPr>
        <w:pStyle w:val="StandardWeb"/>
      </w:pPr>
      <w:r>
        <w:t xml:space="preserve">Wie am </w:t>
      </w:r>
      <w:proofErr w:type="spellStart"/>
      <w:r>
        <w:t>vij</w:t>
      </w:r>
      <w:proofErr w:type="spellEnd"/>
      <w:r>
        <w:t xml:space="preserve">. Psalm </w:t>
      </w:r>
      <w:proofErr w:type="spellStart"/>
      <w:r>
        <w:t>steet</w:t>
      </w:r>
      <w:proofErr w:type="spellEnd"/>
      <w:r>
        <w:t xml:space="preserve">. </w:t>
      </w:r>
      <w:proofErr w:type="spellStart"/>
      <w:r>
        <w:t>vnd</w:t>
      </w:r>
      <w:proofErr w:type="spellEnd"/>
      <w:r>
        <w:t xml:space="preserve"> wie das der Prophet </w:t>
      </w:r>
      <w:proofErr w:type="spellStart"/>
      <w:r>
        <w:t>bezeüget</w:t>
      </w:r>
      <w:proofErr w:type="spellEnd"/>
      <w:r>
        <w:t xml:space="preserve"> am .cxlv. Der </w:t>
      </w:r>
      <w:proofErr w:type="spellStart"/>
      <w:r>
        <w:t>herr</w:t>
      </w:r>
      <w:proofErr w:type="spellEnd"/>
      <w:r>
        <w:t xml:space="preserve"> ist gerecht in allen seinen wegen/ </w:t>
      </w:r>
      <w:proofErr w:type="spellStart"/>
      <w:r>
        <w:t>vnd</w:t>
      </w:r>
      <w:proofErr w:type="spellEnd"/>
      <w:r>
        <w:t xml:space="preserve"> </w:t>
      </w:r>
      <w:proofErr w:type="spellStart"/>
      <w:r>
        <w:t>hailig</w:t>
      </w:r>
      <w:proofErr w:type="spellEnd"/>
      <w:r>
        <w:t xml:space="preserve"> in allen seinen </w:t>
      </w:r>
      <w:proofErr w:type="spellStart"/>
      <w:r>
        <w:t>wercken</w:t>
      </w:r>
      <w:proofErr w:type="spellEnd"/>
      <w:r>
        <w:t xml:space="preserve">. </w:t>
      </w:r>
      <w:proofErr w:type="spellStart"/>
      <w:r>
        <w:t>vnd</w:t>
      </w:r>
      <w:proofErr w:type="spellEnd"/>
      <w:r>
        <w:t xml:space="preserve"> im </w:t>
      </w:r>
      <w:proofErr w:type="spellStart"/>
      <w:r>
        <w:t>fünfften</w:t>
      </w:r>
      <w:proofErr w:type="spellEnd"/>
      <w:r>
        <w:t xml:space="preserve"> buch Mosi. </w:t>
      </w:r>
      <w:proofErr w:type="spellStart"/>
      <w:r>
        <w:t>Trew</w:t>
      </w:r>
      <w:proofErr w:type="spellEnd"/>
      <w:r>
        <w:t xml:space="preserve"> ist </w:t>
      </w:r>
      <w:proofErr w:type="spellStart"/>
      <w:r>
        <w:t>got</w:t>
      </w:r>
      <w:proofErr w:type="spellEnd"/>
      <w:r>
        <w:t xml:space="preserve"> </w:t>
      </w:r>
      <w:proofErr w:type="spellStart"/>
      <w:r>
        <w:t>vnd</w:t>
      </w:r>
      <w:proofErr w:type="spellEnd"/>
      <w:r>
        <w:t xml:space="preserve"> </w:t>
      </w:r>
      <w:proofErr w:type="spellStart"/>
      <w:r>
        <w:t>kain</w:t>
      </w:r>
      <w:proofErr w:type="spellEnd"/>
      <w:r>
        <w:t xml:space="preserve"> </w:t>
      </w:r>
      <w:proofErr w:type="spellStart"/>
      <w:r>
        <w:t>böß</w:t>
      </w:r>
      <w:proofErr w:type="spellEnd"/>
      <w:r>
        <w:t xml:space="preserve"> an </w:t>
      </w:r>
      <w:proofErr w:type="spellStart"/>
      <w:r>
        <w:t>jm</w:t>
      </w:r>
      <w:proofErr w:type="spellEnd"/>
      <w:r>
        <w:t xml:space="preserve">/ gerecht </w:t>
      </w:r>
      <w:proofErr w:type="spellStart"/>
      <w:r>
        <w:t>vnd</w:t>
      </w:r>
      <w:proofErr w:type="spellEnd"/>
      <w:r>
        <w:t xml:space="preserve"> redlich ist er. </w:t>
      </w:r>
      <w:proofErr w:type="spellStart"/>
      <w:r>
        <w:t>vnd</w:t>
      </w:r>
      <w:proofErr w:type="spellEnd"/>
      <w:r>
        <w:t xml:space="preserve"> Daniel. Gerecht ist </w:t>
      </w:r>
      <w:proofErr w:type="spellStart"/>
      <w:r>
        <w:t>got</w:t>
      </w:r>
      <w:proofErr w:type="spellEnd"/>
      <w:r>
        <w:t xml:space="preserve"> </w:t>
      </w:r>
      <w:proofErr w:type="spellStart"/>
      <w:r>
        <w:t>vnser</w:t>
      </w:r>
      <w:proofErr w:type="spellEnd"/>
      <w:r>
        <w:t xml:space="preserve"> </w:t>
      </w:r>
      <w:proofErr w:type="spellStart"/>
      <w:r>
        <w:t>herr</w:t>
      </w:r>
      <w:proofErr w:type="spellEnd"/>
      <w:r>
        <w:t xml:space="preserve"> in allen seinen </w:t>
      </w:r>
      <w:proofErr w:type="spellStart"/>
      <w:r>
        <w:t>wercken</w:t>
      </w:r>
      <w:proofErr w:type="spellEnd"/>
      <w:r>
        <w:t xml:space="preserve">/ die er gemacht hat/ </w:t>
      </w:r>
      <w:proofErr w:type="spellStart"/>
      <w:r>
        <w:t>vnd</w:t>
      </w:r>
      <w:proofErr w:type="spellEnd"/>
      <w:r>
        <w:t xml:space="preserve"> wie auch Pau. </w:t>
      </w:r>
      <w:proofErr w:type="spellStart"/>
      <w:r>
        <w:t>solchs</w:t>
      </w:r>
      <w:proofErr w:type="spellEnd"/>
      <w:r>
        <w:t xml:space="preserve"> </w:t>
      </w:r>
      <w:proofErr w:type="spellStart"/>
      <w:r>
        <w:t>verthediget</w:t>
      </w:r>
      <w:proofErr w:type="spellEnd"/>
      <w:r>
        <w:t xml:space="preserve">/ </w:t>
      </w:r>
      <w:proofErr w:type="spellStart"/>
      <w:r>
        <w:t>vnd</w:t>
      </w:r>
      <w:proofErr w:type="spellEnd"/>
      <w:r>
        <w:t xml:space="preserve"> </w:t>
      </w:r>
      <w:proofErr w:type="spellStart"/>
      <w:r>
        <w:t>antwurt</w:t>
      </w:r>
      <w:proofErr w:type="spellEnd"/>
      <w:r>
        <w:t xml:space="preserve"> zum </w:t>
      </w:r>
      <w:proofErr w:type="spellStart"/>
      <w:r>
        <w:t>Rö</w:t>
      </w:r>
      <w:proofErr w:type="spellEnd"/>
      <w:r>
        <w:t xml:space="preserve">. so er spricht/ Wenn </w:t>
      </w:r>
      <w:proofErr w:type="spellStart"/>
      <w:r>
        <w:t>Got</w:t>
      </w:r>
      <w:proofErr w:type="spellEnd"/>
      <w:r>
        <w:t xml:space="preserve"> </w:t>
      </w:r>
      <w:proofErr w:type="spellStart"/>
      <w:r>
        <w:t>vngerecht</w:t>
      </w:r>
      <w:proofErr w:type="spellEnd"/>
      <w:r>
        <w:t xml:space="preserve"> wär/ wie </w:t>
      </w:r>
      <w:proofErr w:type="spellStart"/>
      <w:r>
        <w:t>kündt</w:t>
      </w:r>
      <w:proofErr w:type="spellEnd"/>
      <w:r>
        <w:t xml:space="preserve"> er die </w:t>
      </w:r>
      <w:proofErr w:type="spellStart"/>
      <w:r>
        <w:t>welt</w:t>
      </w:r>
      <w:proofErr w:type="spellEnd"/>
      <w:r>
        <w:t xml:space="preserve"> richten/ der </w:t>
      </w:r>
      <w:proofErr w:type="spellStart"/>
      <w:r>
        <w:t>wol</w:t>
      </w:r>
      <w:proofErr w:type="spellEnd"/>
      <w:r>
        <w:t xml:space="preserve"> </w:t>
      </w:r>
      <w:proofErr w:type="spellStart"/>
      <w:r>
        <w:t>baß</w:t>
      </w:r>
      <w:proofErr w:type="spellEnd"/>
      <w:r>
        <w:t xml:space="preserve"> </w:t>
      </w:r>
      <w:proofErr w:type="spellStart"/>
      <w:r>
        <w:t>bedörfft</w:t>
      </w:r>
      <w:proofErr w:type="spellEnd"/>
      <w:r>
        <w:t xml:space="preserve">/ das er </w:t>
      </w:r>
      <w:proofErr w:type="spellStart"/>
      <w:r>
        <w:t>gericht</w:t>
      </w:r>
      <w:proofErr w:type="spellEnd"/>
      <w:r>
        <w:t xml:space="preserve"> </w:t>
      </w:r>
      <w:proofErr w:type="spellStart"/>
      <w:r>
        <w:t>vnd</w:t>
      </w:r>
      <w:proofErr w:type="spellEnd"/>
      <w:r>
        <w:t xml:space="preserve"> </w:t>
      </w:r>
      <w:proofErr w:type="spellStart"/>
      <w:r>
        <w:t>verurtailt</w:t>
      </w:r>
      <w:proofErr w:type="spellEnd"/>
      <w:r>
        <w:t xml:space="preserve"> wurde/ </w:t>
      </w:r>
      <w:proofErr w:type="spellStart"/>
      <w:r>
        <w:t>Darumb</w:t>
      </w:r>
      <w:proofErr w:type="spellEnd"/>
      <w:r>
        <w:t xml:space="preserve"> </w:t>
      </w:r>
      <w:proofErr w:type="spellStart"/>
      <w:r>
        <w:t>zeücht</w:t>
      </w:r>
      <w:proofErr w:type="spellEnd"/>
      <w:r>
        <w:t xml:space="preserve"> </w:t>
      </w:r>
      <w:proofErr w:type="spellStart"/>
      <w:r>
        <w:t>vns</w:t>
      </w:r>
      <w:proofErr w:type="spellEnd"/>
      <w:r>
        <w:t xml:space="preserve"> Paulus von solcher fürwitzigen frag </w:t>
      </w:r>
      <w:proofErr w:type="spellStart"/>
      <w:r>
        <w:t>vnd</w:t>
      </w:r>
      <w:proofErr w:type="spellEnd"/>
      <w:r>
        <w:t xml:space="preserve"> spricht </w:t>
      </w:r>
      <w:proofErr w:type="spellStart"/>
      <w:r>
        <w:t>weytter</w:t>
      </w:r>
      <w:proofErr w:type="spellEnd"/>
      <w:r>
        <w:t xml:space="preserve"> am </w:t>
      </w:r>
      <w:proofErr w:type="spellStart"/>
      <w:r>
        <w:t>viiii</w:t>
      </w:r>
      <w:proofErr w:type="spellEnd"/>
      <w:r>
        <w:t xml:space="preserve">. Welchem ich </w:t>
      </w:r>
      <w:proofErr w:type="spellStart"/>
      <w:r>
        <w:t>genedig</w:t>
      </w:r>
      <w:proofErr w:type="spellEnd"/>
      <w:r>
        <w:t xml:space="preserve"> bin/ dem bin ich </w:t>
      </w:r>
      <w:proofErr w:type="spellStart"/>
      <w:r>
        <w:t>gnedig</w:t>
      </w:r>
      <w:proofErr w:type="spellEnd"/>
      <w:r>
        <w:t xml:space="preserve">/ </w:t>
      </w:r>
      <w:proofErr w:type="spellStart"/>
      <w:r>
        <w:t>vnd</w:t>
      </w:r>
      <w:proofErr w:type="spellEnd"/>
      <w:r>
        <w:t xml:space="preserve"> welches ich mich erbarme/ des erbarme ich mich/ </w:t>
      </w:r>
      <w:proofErr w:type="spellStart"/>
      <w:r>
        <w:t>vnd</w:t>
      </w:r>
      <w:proofErr w:type="spellEnd"/>
      <w:r>
        <w:t xml:space="preserve"> will </w:t>
      </w:r>
      <w:proofErr w:type="spellStart"/>
      <w:r>
        <w:t>allso</w:t>
      </w:r>
      <w:proofErr w:type="spellEnd"/>
      <w:r>
        <w:t xml:space="preserve"> sagen/ Sey </w:t>
      </w:r>
      <w:proofErr w:type="spellStart"/>
      <w:r>
        <w:t>nit</w:t>
      </w:r>
      <w:proofErr w:type="spellEnd"/>
      <w:r>
        <w:t xml:space="preserve"> </w:t>
      </w:r>
      <w:proofErr w:type="spellStart"/>
      <w:r>
        <w:t>sorgfeltig</w:t>
      </w:r>
      <w:proofErr w:type="spellEnd"/>
      <w:r>
        <w:t xml:space="preserve">/ noch </w:t>
      </w:r>
      <w:proofErr w:type="spellStart"/>
      <w:r>
        <w:t>bekümmer</w:t>
      </w:r>
      <w:proofErr w:type="spellEnd"/>
      <w:r>
        <w:t xml:space="preserve"> dich des </w:t>
      </w:r>
      <w:proofErr w:type="spellStart"/>
      <w:r>
        <w:t>nit</w:t>
      </w:r>
      <w:proofErr w:type="spellEnd"/>
      <w:r>
        <w:t xml:space="preserve">/ dann das </w:t>
      </w:r>
      <w:proofErr w:type="spellStart"/>
      <w:r>
        <w:t>gericht</w:t>
      </w:r>
      <w:proofErr w:type="spellEnd"/>
      <w:r>
        <w:t xml:space="preserve"> </w:t>
      </w:r>
      <w:proofErr w:type="spellStart"/>
      <w:r>
        <w:t>gottes</w:t>
      </w:r>
      <w:proofErr w:type="spellEnd"/>
      <w:r>
        <w:t xml:space="preserve">/ ist </w:t>
      </w:r>
      <w:proofErr w:type="spellStart"/>
      <w:r>
        <w:t>vnergreifflich</w:t>
      </w:r>
      <w:proofErr w:type="spellEnd"/>
      <w:r>
        <w:t xml:space="preserve"> menschlicher </w:t>
      </w:r>
      <w:proofErr w:type="spellStart"/>
      <w:r>
        <w:t>vernunfft.Dannenher</w:t>
      </w:r>
      <w:proofErr w:type="spellEnd"/>
      <w:r>
        <w:t xml:space="preserve"> </w:t>
      </w:r>
      <w:proofErr w:type="spellStart"/>
      <w:r>
        <w:t>Dauid</w:t>
      </w:r>
      <w:proofErr w:type="spellEnd"/>
      <w:r>
        <w:t xml:space="preserve"> im Psalmen spricht/ Deine </w:t>
      </w:r>
      <w:proofErr w:type="spellStart"/>
      <w:r>
        <w:t>gericht</w:t>
      </w:r>
      <w:proofErr w:type="spellEnd"/>
      <w:r>
        <w:t xml:space="preserve"> </w:t>
      </w:r>
      <w:proofErr w:type="spellStart"/>
      <w:r>
        <w:t>seind</w:t>
      </w:r>
      <w:proofErr w:type="spellEnd"/>
      <w:r>
        <w:t xml:space="preserve"> wie </w:t>
      </w:r>
      <w:proofErr w:type="spellStart"/>
      <w:r>
        <w:t>ain</w:t>
      </w:r>
      <w:proofErr w:type="spellEnd"/>
      <w:r>
        <w:t xml:space="preserve"> grosse </w:t>
      </w:r>
      <w:proofErr w:type="spellStart"/>
      <w:r>
        <w:t>tieffe</w:t>
      </w:r>
      <w:proofErr w:type="spellEnd"/>
      <w:r>
        <w:t xml:space="preserve">/ </w:t>
      </w:r>
      <w:proofErr w:type="spellStart"/>
      <w:r>
        <w:t>vnd</w:t>
      </w:r>
      <w:proofErr w:type="spellEnd"/>
      <w:r>
        <w:t xml:space="preserve"> Paulus </w:t>
      </w:r>
      <w:proofErr w:type="spellStart"/>
      <w:r>
        <w:t>zun</w:t>
      </w:r>
      <w:proofErr w:type="spellEnd"/>
      <w:r>
        <w:t xml:space="preserve"> Römern/ </w:t>
      </w:r>
      <w:proofErr w:type="spellStart"/>
      <w:r>
        <w:t>Schreyt</w:t>
      </w:r>
      <w:proofErr w:type="spellEnd"/>
      <w:r>
        <w:t xml:space="preserve">. O welch </w:t>
      </w:r>
      <w:proofErr w:type="spellStart"/>
      <w:r>
        <w:t>ain</w:t>
      </w:r>
      <w:proofErr w:type="spellEnd"/>
      <w:r>
        <w:t xml:space="preserve"> </w:t>
      </w:r>
      <w:proofErr w:type="spellStart"/>
      <w:r>
        <w:t>tieffe</w:t>
      </w:r>
      <w:proofErr w:type="spellEnd"/>
      <w:r>
        <w:t xml:space="preserve">/ des </w:t>
      </w:r>
      <w:proofErr w:type="spellStart"/>
      <w:r>
        <w:t>reichtumbs</w:t>
      </w:r>
      <w:proofErr w:type="spellEnd"/>
      <w:r>
        <w:t xml:space="preserve">/ </w:t>
      </w:r>
      <w:proofErr w:type="spellStart"/>
      <w:r>
        <w:t>baide</w:t>
      </w:r>
      <w:proofErr w:type="spellEnd"/>
      <w:r>
        <w:t xml:space="preserve"> der </w:t>
      </w:r>
      <w:proofErr w:type="spellStart"/>
      <w:r>
        <w:t>weyßhait</w:t>
      </w:r>
      <w:proofErr w:type="spellEnd"/>
      <w:r>
        <w:t xml:space="preserve"> </w:t>
      </w:r>
      <w:proofErr w:type="spellStart"/>
      <w:r>
        <w:t>vnd</w:t>
      </w:r>
      <w:proofErr w:type="spellEnd"/>
      <w:r>
        <w:t xml:space="preserve"> der </w:t>
      </w:r>
      <w:proofErr w:type="spellStart"/>
      <w:r>
        <w:t>erkandtnuß</w:t>
      </w:r>
      <w:proofErr w:type="spellEnd"/>
      <w:r>
        <w:t xml:space="preserve"> </w:t>
      </w:r>
      <w:proofErr w:type="spellStart"/>
      <w:r>
        <w:t>gottes</w:t>
      </w:r>
      <w:proofErr w:type="spellEnd"/>
      <w:r>
        <w:t xml:space="preserve">/ wie gar </w:t>
      </w:r>
      <w:proofErr w:type="spellStart"/>
      <w:r>
        <w:t>vnbegreifflich</w:t>
      </w:r>
      <w:proofErr w:type="spellEnd"/>
      <w:r>
        <w:t xml:space="preserve"> </w:t>
      </w:r>
      <w:proofErr w:type="spellStart"/>
      <w:r>
        <w:t>seind</w:t>
      </w:r>
      <w:proofErr w:type="spellEnd"/>
      <w:r>
        <w:t xml:space="preserve"> seine </w:t>
      </w:r>
      <w:proofErr w:type="spellStart"/>
      <w:r>
        <w:t>gericht</w:t>
      </w:r>
      <w:proofErr w:type="spellEnd"/>
      <w:r>
        <w:t xml:space="preserve">/ </w:t>
      </w:r>
      <w:proofErr w:type="spellStart"/>
      <w:r>
        <w:t>vnd</w:t>
      </w:r>
      <w:proofErr w:type="spellEnd"/>
      <w:r>
        <w:t xml:space="preserve"> </w:t>
      </w:r>
      <w:proofErr w:type="spellStart"/>
      <w:r>
        <w:t>vnerforschlich</w:t>
      </w:r>
      <w:proofErr w:type="spellEnd"/>
      <w:r>
        <w:t xml:space="preserve"> seine weg. Hie </w:t>
      </w:r>
      <w:proofErr w:type="spellStart"/>
      <w:r>
        <w:t>sihest</w:t>
      </w:r>
      <w:proofErr w:type="spellEnd"/>
      <w:r>
        <w:t xml:space="preserve"> du das seine </w:t>
      </w:r>
      <w:proofErr w:type="spellStart"/>
      <w:r>
        <w:t>gericht</w:t>
      </w:r>
      <w:proofErr w:type="spellEnd"/>
      <w:r>
        <w:t xml:space="preserve"> </w:t>
      </w:r>
      <w:proofErr w:type="spellStart"/>
      <w:r>
        <w:t>seind</w:t>
      </w:r>
      <w:proofErr w:type="spellEnd"/>
      <w:r>
        <w:t xml:space="preserve"> </w:t>
      </w:r>
      <w:proofErr w:type="spellStart"/>
      <w:r>
        <w:t>vnbegreifflich</w:t>
      </w:r>
      <w:proofErr w:type="spellEnd"/>
      <w:r>
        <w:t xml:space="preserve"> </w:t>
      </w:r>
      <w:proofErr w:type="spellStart"/>
      <w:r>
        <w:t>Darumb</w:t>
      </w:r>
      <w:proofErr w:type="spellEnd"/>
      <w:r>
        <w:t xml:space="preserve"> </w:t>
      </w:r>
      <w:proofErr w:type="spellStart"/>
      <w:r>
        <w:t>bekümmer</w:t>
      </w:r>
      <w:proofErr w:type="spellEnd"/>
      <w:r>
        <w:t xml:space="preserve"> dich derselbigen nicht/ </w:t>
      </w:r>
      <w:proofErr w:type="spellStart"/>
      <w:r>
        <w:t>vnd</w:t>
      </w:r>
      <w:proofErr w:type="spellEnd"/>
      <w:r>
        <w:t xml:space="preserve"> im Prediger am </w:t>
      </w:r>
      <w:proofErr w:type="spellStart"/>
      <w:r>
        <w:t>viij</w:t>
      </w:r>
      <w:proofErr w:type="spellEnd"/>
      <w:r>
        <w:t xml:space="preserve">. Capitel. </w:t>
      </w:r>
      <w:proofErr w:type="spellStart"/>
      <w:r>
        <w:t>vnd</w:t>
      </w:r>
      <w:proofErr w:type="spellEnd"/>
      <w:r>
        <w:t xml:space="preserve"> ich sahe alle </w:t>
      </w:r>
      <w:proofErr w:type="spellStart"/>
      <w:r>
        <w:t>werck</w:t>
      </w:r>
      <w:proofErr w:type="spellEnd"/>
      <w:r>
        <w:t xml:space="preserve"> Gottes, dann </w:t>
      </w:r>
      <w:proofErr w:type="spellStart"/>
      <w:r>
        <w:t>ain</w:t>
      </w:r>
      <w:proofErr w:type="spellEnd"/>
      <w:r>
        <w:t xml:space="preserve"> </w:t>
      </w:r>
      <w:proofErr w:type="spellStart"/>
      <w:r>
        <w:t>mensch</w:t>
      </w:r>
      <w:proofErr w:type="spellEnd"/>
      <w:r>
        <w:t xml:space="preserve"> </w:t>
      </w:r>
      <w:proofErr w:type="spellStart"/>
      <w:r>
        <w:t>kan</w:t>
      </w:r>
      <w:proofErr w:type="spellEnd"/>
      <w:r>
        <w:t xml:space="preserve"> das </w:t>
      </w:r>
      <w:proofErr w:type="spellStart"/>
      <w:r>
        <w:t>werck</w:t>
      </w:r>
      <w:proofErr w:type="spellEnd"/>
      <w:r>
        <w:t xml:space="preserve"> </w:t>
      </w:r>
      <w:proofErr w:type="spellStart"/>
      <w:r>
        <w:t>nit</w:t>
      </w:r>
      <w:proofErr w:type="spellEnd"/>
      <w:r>
        <w:t xml:space="preserve"> finden/ das </w:t>
      </w:r>
      <w:proofErr w:type="spellStart"/>
      <w:r>
        <w:t>vnder</w:t>
      </w:r>
      <w:proofErr w:type="spellEnd"/>
      <w:r>
        <w:t xml:space="preserve"> der Sonnen </w:t>
      </w:r>
      <w:proofErr w:type="spellStart"/>
      <w:r>
        <w:t>geschicht</w:t>
      </w:r>
      <w:proofErr w:type="spellEnd"/>
      <w:r>
        <w:t xml:space="preserve">/ </w:t>
      </w:r>
      <w:proofErr w:type="spellStart"/>
      <w:r>
        <w:t>vnd</w:t>
      </w:r>
      <w:proofErr w:type="spellEnd"/>
      <w:r>
        <w:t xml:space="preserve"> je </w:t>
      </w:r>
      <w:proofErr w:type="spellStart"/>
      <w:r>
        <w:t>mer</w:t>
      </w:r>
      <w:proofErr w:type="spellEnd"/>
      <w:r>
        <w:t xml:space="preserve"> der </w:t>
      </w:r>
      <w:proofErr w:type="spellStart"/>
      <w:r>
        <w:t>mensch</w:t>
      </w:r>
      <w:proofErr w:type="spellEnd"/>
      <w:r>
        <w:t xml:space="preserve"> </w:t>
      </w:r>
      <w:proofErr w:type="spellStart"/>
      <w:r>
        <w:t>arbaitet</w:t>
      </w:r>
      <w:proofErr w:type="spellEnd"/>
      <w:r>
        <w:t xml:space="preserve"> </w:t>
      </w:r>
      <w:proofErr w:type="spellStart"/>
      <w:r>
        <w:t>zusuchen</w:t>
      </w:r>
      <w:proofErr w:type="spellEnd"/>
      <w:r>
        <w:t xml:space="preserve">/ </w:t>
      </w:r>
      <w:proofErr w:type="spellStart"/>
      <w:r>
        <w:t>ye</w:t>
      </w:r>
      <w:proofErr w:type="spellEnd"/>
      <w:r>
        <w:t xml:space="preserve"> weniger er findet/ Wenn er </w:t>
      </w:r>
      <w:proofErr w:type="spellStart"/>
      <w:r>
        <w:t>geleich</w:t>
      </w:r>
      <w:proofErr w:type="spellEnd"/>
      <w:r>
        <w:t xml:space="preserve"> spricht/ Ich bin </w:t>
      </w:r>
      <w:proofErr w:type="spellStart"/>
      <w:r>
        <w:t>weyß</w:t>
      </w:r>
      <w:proofErr w:type="spellEnd"/>
      <w:r>
        <w:t xml:space="preserve"> zuerkennen/ so </w:t>
      </w:r>
      <w:proofErr w:type="spellStart"/>
      <w:r>
        <w:t>kan</w:t>
      </w:r>
      <w:proofErr w:type="spellEnd"/>
      <w:r>
        <w:t xml:space="preserve"> ers doch </w:t>
      </w:r>
      <w:proofErr w:type="spellStart"/>
      <w:r>
        <w:t>nit</w:t>
      </w:r>
      <w:proofErr w:type="spellEnd"/>
      <w:r>
        <w:t xml:space="preserve"> finden. Das ist/ wenn er gleich </w:t>
      </w:r>
      <w:proofErr w:type="spellStart"/>
      <w:r>
        <w:t>grosses</w:t>
      </w:r>
      <w:proofErr w:type="spellEnd"/>
      <w:r>
        <w:t xml:space="preserve"> </w:t>
      </w:r>
      <w:proofErr w:type="spellStart"/>
      <w:r>
        <w:t>verstandts</w:t>
      </w:r>
      <w:proofErr w:type="spellEnd"/>
      <w:r>
        <w:t xml:space="preserve"> ist/ </w:t>
      </w:r>
      <w:proofErr w:type="spellStart"/>
      <w:r>
        <w:t>Rümet</w:t>
      </w:r>
      <w:proofErr w:type="spellEnd"/>
      <w:r>
        <w:t xml:space="preserve"> </w:t>
      </w:r>
      <w:proofErr w:type="spellStart"/>
      <w:r>
        <w:t>vnd</w:t>
      </w:r>
      <w:proofErr w:type="spellEnd"/>
      <w:r>
        <w:t xml:space="preserve"> </w:t>
      </w:r>
      <w:proofErr w:type="spellStart"/>
      <w:r>
        <w:t>vnderwindet</w:t>
      </w:r>
      <w:proofErr w:type="spellEnd"/>
      <w:r>
        <w:t xml:space="preserve"> sich </w:t>
      </w:r>
      <w:proofErr w:type="spellStart"/>
      <w:r>
        <w:t>deßselben</w:t>
      </w:r>
      <w:proofErr w:type="spellEnd"/>
      <w:r>
        <w:t xml:space="preserve">/ sich </w:t>
      </w:r>
      <w:proofErr w:type="spellStart"/>
      <w:r>
        <w:t>zuuersteen</w:t>
      </w:r>
      <w:proofErr w:type="spellEnd"/>
      <w:r>
        <w:t xml:space="preserve"> die </w:t>
      </w:r>
      <w:proofErr w:type="spellStart"/>
      <w:r>
        <w:t>gericht</w:t>
      </w:r>
      <w:proofErr w:type="spellEnd"/>
      <w:r>
        <w:t xml:space="preserve"> </w:t>
      </w:r>
      <w:proofErr w:type="spellStart"/>
      <w:r>
        <w:t>Gotes</w:t>
      </w:r>
      <w:proofErr w:type="spellEnd"/>
      <w:r>
        <w:t xml:space="preserve">/ so </w:t>
      </w:r>
      <w:proofErr w:type="spellStart"/>
      <w:r>
        <w:t>kan</w:t>
      </w:r>
      <w:proofErr w:type="spellEnd"/>
      <w:r>
        <w:t xml:space="preserve"> ers </w:t>
      </w:r>
      <w:proofErr w:type="spellStart"/>
      <w:r>
        <w:t>nit</w:t>
      </w:r>
      <w:proofErr w:type="spellEnd"/>
      <w:r>
        <w:t xml:space="preserve"> finden/ noch seiner </w:t>
      </w:r>
      <w:proofErr w:type="spellStart"/>
      <w:r>
        <w:t>werck</w:t>
      </w:r>
      <w:proofErr w:type="spellEnd"/>
      <w:r>
        <w:t xml:space="preserve"> </w:t>
      </w:r>
      <w:proofErr w:type="spellStart"/>
      <w:r>
        <w:t>verstendig</w:t>
      </w:r>
      <w:proofErr w:type="spellEnd"/>
      <w:r>
        <w:t xml:space="preserve"> sein. </w:t>
      </w:r>
      <w:proofErr w:type="spellStart"/>
      <w:r>
        <w:t>vnd</w:t>
      </w:r>
      <w:proofErr w:type="spellEnd"/>
      <w:r>
        <w:t xml:space="preserve"> der Prediger. Welcher </w:t>
      </w:r>
      <w:proofErr w:type="spellStart"/>
      <w:r>
        <w:t>auff</w:t>
      </w:r>
      <w:proofErr w:type="spellEnd"/>
      <w:r>
        <w:t xml:space="preserve"> den wind achtet/ der </w:t>
      </w:r>
      <w:proofErr w:type="spellStart"/>
      <w:r>
        <w:t>seet</w:t>
      </w:r>
      <w:proofErr w:type="spellEnd"/>
      <w:r>
        <w:t xml:space="preserve"> </w:t>
      </w:r>
      <w:proofErr w:type="spellStart"/>
      <w:r>
        <w:t>nit</w:t>
      </w:r>
      <w:proofErr w:type="spellEnd"/>
      <w:r>
        <w:t xml:space="preserve">/ </w:t>
      </w:r>
      <w:proofErr w:type="spellStart"/>
      <w:r>
        <w:t>vnd</w:t>
      </w:r>
      <w:proofErr w:type="spellEnd"/>
      <w:r>
        <w:t xml:space="preserve"> wer </w:t>
      </w:r>
      <w:proofErr w:type="spellStart"/>
      <w:r>
        <w:t>auff</w:t>
      </w:r>
      <w:proofErr w:type="spellEnd"/>
      <w:r>
        <w:t xml:space="preserve"> die </w:t>
      </w:r>
      <w:proofErr w:type="spellStart"/>
      <w:r>
        <w:t>wolcken</w:t>
      </w:r>
      <w:proofErr w:type="spellEnd"/>
      <w:r>
        <w:t xml:space="preserve"> </w:t>
      </w:r>
      <w:proofErr w:type="spellStart"/>
      <w:r>
        <w:t>sicht</w:t>
      </w:r>
      <w:proofErr w:type="spellEnd"/>
      <w:r>
        <w:t xml:space="preserve">/ der </w:t>
      </w:r>
      <w:proofErr w:type="spellStart"/>
      <w:r>
        <w:t>erndet</w:t>
      </w:r>
      <w:proofErr w:type="spellEnd"/>
      <w:r>
        <w:t xml:space="preserve"> </w:t>
      </w:r>
      <w:proofErr w:type="spellStart"/>
      <w:r>
        <w:t>nit</w:t>
      </w:r>
      <w:proofErr w:type="spellEnd"/>
      <w:r>
        <w:t xml:space="preserve">/ Gleich wie du </w:t>
      </w:r>
      <w:proofErr w:type="spellStart"/>
      <w:r>
        <w:t>nit</w:t>
      </w:r>
      <w:proofErr w:type="spellEnd"/>
      <w:r>
        <w:t xml:space="preserve"> </w:t>
      </w:r>
      <w:proofErr w:type="spellStart"/>
      <w:r>
        <w:t>waist</w:t>
      </w:r>
      <w:proofErr w:type="spellEnd"/>
      <w:r>
        <w:t xml:space="preserve"> den weg des </w:t>
      </w:r>
      <w:proofErr w:type="spellStart"/>
      <w:r>
        <w:t>winds</w:t>
      </w:r>
      <w:proofErr w:type="spellEnd"/>
      <w:r>
        <w:t xml:space="preserve">/ </w:t>
      </w:r>
      <w:proofErr w:type="spellStart"/>
      <w:r>
        <w:t>vnd</w:t>
      </w:r>
      <w:proofErr w:type="spellEnd"/>
      <w:r>
        <w:t xml:space="preserve"> wie die </w:t>
      </w:r>
      <w:proofErr w:type="spellStart"/>
      <w:r>
        <w:t>geain</w:t>
      </w:r>
      <w:proofErr w:type="spellEnd"/>
      <w:r>
        <w:t xml:space="preserve"> in </w:t>
      </w:r>
      <w:proofErr w:type="spellStart"/>
      <w:r>
        <w:t>mutterleib</w:t>
      </w:r>
      <w:proofErr w:type="spellEnd"/>
      <w:r>
        <w:t xml:space="preserve"> voll werden/ Also </w:t>
      </w:r>
      <w:proofErr w:type="spellStart"/>
      <w:r>
        <w:t>kanst</w:t>
      </w:r>
      <w:proofErr w:type="spellEnd"/>
      <w:r>
        <w:t xml:space="preserve"> du auch Gottes </w:t>
      </w:r>
      <w:proofErr w:type="spellStart"/>
      <w:r>
        <w:t>werck</w:t>
      </w:r>
      <w:proofErr w:type="spellEnd"/>
      <w:r>
        <w:t xml:space="preserve"> </w:t>
      </w:r>
      <w:proofErr w:type="spellStart"/>
      <w:r>
        <w:t>nit</w:t>
      </w:r>
      <w:proofErr w:type="spellEnd"/>
      <w:r>
        <w:t xml:space="preserve"> wissen/ das er thut </w:t>
      </w:r>
      <w:proofErr w:type="spellStart"/>
      <w:r>
        <w:t>überal</w:t>
      </w:r>
      <w:proofErr w:type="spellEnd"/>
      <w:r>
        <w:t xml:space="preserve">/ </w:t>
      </w:r>
      <w:proofErr w:type="spellStart"/>
      <w:r>
        <w:t>Frü</w:t>
      </w:r>
      <w:proofErr w:type="spellEnd"/>
      <w:r>
        <w:t xml:space="preserve"> See deinen samen/ </w:t>
      </w:r>
      <w:proofErr w:type="spellStart"/>
      <w:r>
        <w:t>vnd</w:t>
      </w:r>
      <w:proofErr w:type="spellEnd"/>
      <w:r>
        <w:t xml:space="preserve"> laß dein </w:t>
      </w:r>
      <w:proofErr w:type="spellStart"/>
      <w:r>
        <w:t>hand</w:t>
      </w:r>
      <w:proofErr w:type="spellEnd"/>
      <w:r>
        <w:t xml:space="preserve"> des </w:t>
      </w:r>
      <w:proofErr w:type="spellStart"/>
      <w:r>
        <w:t>abents</w:t>
      </w:r>
      <w:proofErr w:type="spellEnd"/>
      <w:r>
        <w:t xml:space="preserve"> </w:t>
      </w:r>
      <w:proofErr w:type="spellStart"/>
      <w:r>
        <w:t>nit</w:t>
      </w:r>
      <w:proofErr w:type="spellEnd"/>
      <w:r>
        <w:t xml:space="preserve"> ab/ dann du </w:t>
      </w:r>
      <w:proofErr w:type="spellStart"/>
      <w:r>
        <w:t>waist</w:t>
      </w:r>
      <w:proofErr w:type="spellEnd"/>
      <w:r>
        <w:t xml:space="preserve"> </w:t>
      </w:r>
      <w:proofErr w:type="spellStart"/>
      <w:r>
        <w:t>nit</w:t>
      </w:r>
      <w:proofErr w:type="spellEnd"/>
      <w:r>
        <w:t xml:space="preserve">/ ob </w:t>
      </w:r>
      <w:proofErr w:type="spellStart"/>
      <w:r>
        <w:t>diß</w:t>
      </w:r>
      <w:proofErr w:type="spellEnd"/>
      <w:r>
        <w:t xml:space="preserve"> oder das geraten </w:t>
      </w:r>
      <w:proofErr w:type="spellStart"/>
      <w:r>
        <w:t>wurd</w:t>
      </w:r>
      <w:proofErr w:type="spellEnd"/>
      <w:r>
        <w:t xml:space="preserve">/ </w:t>
      </w:r>
      <w:proofErr w:type="spellStart"/>
      <w:r>
        <w:t>vnd</w:t>
      </w:r>
      <w:proofErr w:type="spellEnd"/>
      <w:r>
        <w:t xml:space="preserve"> </w:t>
      </w:r>
      <w:proofErr w:type="spellStart"/>
      <w:r>
        <w:t>obs</w:t>
      </w:r>
      <w:proofErr w:type="spellEnd"/>
      <w:r>
        <w:t xml:space="preserve"> </w:t>
      </w:r>
      <w:proofErr w:type="spellStart"/>
      <w:r>
        <w:t>baide</w:t>
      </w:r>
      <w:proofErr w:type="spellEnd"/>
      <w:r>
        <w:t xml:space="preserve"> geriete/ so </w:t>
      </w:r>
      <w:proofErr w:type="spellStart"/>
      <w:r>
        <w:t>were</w:t>
      </w:r>
      <w:proofErr w:type="spellEnd"/>
      <w:r>
        <w:t xml:space="preserve"> es </w:t>
      </w:r>
      <w:proofErr w:type="spellStart"/>
      <w:r>
        <w:t>dester</w:t>
      </w:r>
      <w:proofErr w:type="spellEnd"/>
      <w:r>
        <w:t xml:space="preserve"> besser/ Darumb spricht Paulus. Der </w:t>
      </w:r>
      <w:proofErr w:type="spellStart"/>
      <w:r>
        <w:t>herr</w:t>
      </w:r>
      <w:proofErr w:type="spellEnd"/>
      <w:r>
        <w:t xml:space="preserve"> kennet die seinen/ Will Paulus also sagen/ Lasse Gott das </w:t>
      </w:r>
      <w:proofErr w:type="spellStart"/>
      <w:r>
        <w:t>gericht</w:t>
      </w:r>
      <w:proofErr w:type="spellEnd"/>
      <w:r>
        <w:t xml:space="preserve">, </w:t>
      </w:r>
      <w:proofErr w:type="spellStart"/>
      <w:r>
        <w:t>vnd</w:t>
      </w:r>
      <w:proofErr w:type="spellEnd"/>
      <w:r>
        <w:t xml:space="preserve"> </w:t>
      </w:r>
      <w:proofErr w:type="spellStart"/>
      <w:r>
        <w:t>vnderstand</w:t>
      </w:r>
      <w:proofErr w:type="spellEnd"/>
      <w:r>
        <w:t xml:space="preserve"> dich gar nichts/ darin zu erforschen/ welches die seinen seyen/ dann er </w:t>
      </w:r>
      <w:proofErr w:type="spellStart"/>
      <w:r>
        <w:t>allain</w:t>
      </w:r>
      <w:proofErr w:type="spellEnd"/>
      <w:r>
        <w:t xml:space="preserve"> der </w:t>
      </w:r>
      <w:proofErr w:type="spellStart"/>
      <w:r>
        <w:t>herre</w:t>
      </w:r>
      <w:proofErr w:type="spellEnd"/>
      <w:r>
        <w:t xml:space="preserve"> kennet die seinen/ Derhalben </w:t>
      </w:r>
      <w:proofErr w:type="spellStart"/>
      <w:r>
        <w:t>verbeüt</w:t>
      </w:r>
      <w:proofErr w:type="spellEnd"/>
      <w:r>
        <w:t xml:space="preserve"> </w:t>
      </w:r>
      <w:proofErr w:type="spellStart"/>
      <w:r>
        <w:t>solchs</w:t>
      </w:r>
      <w:proofErr w:type="spellEnd"/>
      <w:r>
        <w:t xml:space="preserve"> der </w:t>
      </w:r>
      <w:proofErr w:type="spellStart"/>
      <w:r>
        <w:t>weyß</w:t>
      </w:r>
      <w:proofErr w:type="spellEnd"/>
      <w:r>
        <w:t xml:space="preserve"> man/ </w:t>
      </w:r>
      <w:proofErr w:type="spellStart"/>
      <w:r>
        <w:t>vnnd</w:t>
      </w:r>
      <w:proofErr w:type="spellEnd"/>
      <w:r>
        <w:t xml:space="preserve"> spricht/ Frag </w:t>
      </w:r>
      <w:proofErr w:type="spellStart"/>
      <w:r>
        <w:t>nit</w:t>
      </w:r>
      <w:proofErr w:type="spellEnd"/>
      <w:r>
        <w:t xml:space="preserve"> nach dem das dir zu hoch ist/ </w:t>
      </w:r>
      <w:proofErr w:type="spellStart"/>
      <w:r>
        <w:t>vnd</w:t>
      </w:r>
      <w:proofErr w:type="spellEnd"/>
      <w:r>
        <w:t xml:space="preserve"> was dir zu schwär ist/ such </w:t>
      </w:r>
      <w:proofErr w:type="spellStart"/>
      <w:r>
        <w:t>nit</w:t>
      </w:r>
      <w:proofErr w:type="spellEnd"/>
      <w:r>
        <w:t xml:space="preserve">/ Tracht darnach/ was dir </w:t>
      </w:r>
      <w:proofErr w:type="spellStart"/>
      <w:r>
        <w:t>got</w:t>
      </w:r>
      <w:proofErr w:type="spellEnd"/>
      <w:r>
        <w:t xml:space="preserve"> </w:t>
      </w:r>
      <w:proofErr w:type="spellStart"/>
      <w:r>
        <w:t>gebotten</w:t>
      </w:r>
      <w:proofErr w:type="spellEnd"/>
      <w:r>
        <w:t xml:space="preserve"> hat allzeit/ </w:t>
      </w:r>
      <w:proofErr w:type="spellStart"/>
      <w:r>
        <w:t>vnd</w:t>
      </w:r>
      <w:proofErr w:type="spellEnd"/>
      <w:r>
        <w:t xml:space="preserve"> </w:t>
      </w:r>
      <w:proofErr w:type="spellStart"/>
      <w:r>
        <w:t>vil</w:t>
      </w:r>
      <w:proofErr w:type="spellEnd"/>
      <w:r>
        <w:t xml:space="preserve"> seiner </w:t>
      </w:r>
      <w:proofErr w:type="spellStart"/>
      <w:r>
        <w:t>werck</w:t>
      </w:r>
      <w:proofErr w:type="spellEnd"/>
      <w:r>
        <w:t xml:space="preserve"> </w:t>
      </w:r>
      <w:proofErr w:type="spellStart"/>
      <w:r>
        <w:t>bekümmer</w:t>
      </w:r>
      <w:proofErr w:type="spellEnd"/>
      <w:r>
        <w:t xml:space="preserve"> dich </w:t>
      </w:r>
      <w:proofErr w:type="spellStart"/>
      <w:r>
        <w:t>nit</w:t>
      </w:r>
      <w:proofErr w:type="spellEnd"/>
      <w:r>
        <w:t xml:space="preserve">/ dann es ist dir nicht von </w:t>
      </w:r>
      <w:proofErr w:type="spellStart"/>
      <w:r>
        <w:t>nöten</w:t>
      </w:r>
      <w:proofErr w:type="spellEnd"/>
      <w:r>
        <w:t xml:space="preserve"> zu sehen mit deinen </w:t>
      </w:r>
      <w:proofErr w:type="spellStart"/>
      <w:r>
        <w:t>augen</w:t>
      </w:r>
      <w:proofErr w:type="spellEnd"/>
      <w:r>
        <w:t xml:space="preserve"> die verborgnen ding/ in </w:t>
      </w:r>
      <w:proofErr w:type="spellStart"/>
      <w:r>
        <w:t>vnnötigen</w:t>
      </w:r>
      <w:proofErr w:type="spellEnd"/>
      <w:r>
        <w:t xml:space="preserve"> dingen erforsche nicht </w:t>
      </w:r>
      <w:proofErr w:type="spellStart"/>
      <w:r>
        <w:t>vil</w:t>
      </w:r>
      <w:proofErr w:type="spellEnd"/>
      <w:r>
        <w:t xml:space="preserve">/ </w:t>
      </w:r>
      <w:proofErr w:type="spellStart"/>
      <w:r>
        <w:t>vnd</w:t>
      </w:r>
      <w:proofErr w:type="spellEnd"/>
      <w:r>
        <w:t xml:space="preserve"> </w:t>
      </w:r>
      <w:proofErr w:type="spellStart"/>
      <w:r>
        <w:t>vil</w:t>
      </w:r>
      <w:proofErr w:type="spellEnd"/>
      <w:r>
        <w:t xml:space="preserve"> seiner </w:t>
      </w:r>
      <w:proofErr w:type="spellStart"/>
      <w:r>
        <w:t>werck</w:t>
      </w:r>
      <w:proofErr w:type="spellEnd"/>
      <w:r>
        <w:t xml:space="preserve"> </w:t>
      </w:r>
      <w:proofErr w:type="spellStart"/>
      <w:r>
        <w:t>bekümmer</w:t>
      </w:r>
      <w:proofErr w:type="spellEnd"/>
      <w:r>
        <w:t xml:space="preserve"> dich </w:t>
      </w:r>
      <w:proofErr w:type="spellStart"/>
      <w:r>
        <w:t>nit</w:t>
      </w:r>
      <w:proofErr w:type="spellEnd"/>
      <w:r>
        <w:t xml:space="preserve">/ dann </w:t>
      </w:r>
      <w:proofErr w:type="spellStart"/>
      <w:r>
        <w:t>vil</w:t>
      </w:r>
      <w:proofErr w:type="spellEnd"/>
      <w:r>
        <w:t xml:space="preserve"> seiner ding </w:t>
      </w:r>
      <w:proofErr w:type="spellStart"/>
      <w:r>
        <w:t>seind</w:t>
      </w:r>
      <w:proofErr w:type="spellEnd"/>
      <w:r>
        <w:t xml:space="preserve"> </w:t>
      </w:r>
      <w:proofErr w:type="spellStart"/>
      <w:r>
        <w:t>vns</w:t>
      </w:r>
      <w:proofErr w:type="spellEnd"/>
      <w:r>
        <w:t xml:space="preserve"> </w:t>
      </w:r>
      <w:proofErr w:type="spellStart"/>
      <w:r>
        <w:t>angezaigt</w:t>
      </w:r>
      <w:proofErr w:type="spellEnd"/>
      <w:r>
        <w:t xml:space="preserve">/ die über des </w:t>
      </w:r>
      <w:proofErr w:type="spellStart"/>
      <w:r>
        <w:t>menschen</w:t>
      </w:r>
      <w:proofErr w:type="spellEnd"/>
      <w:r>
        <w:t xml:space="preserve"> verstand </w:t>
      </w:r>
      <w:proofErr w:type="spellStart"/>
      <w:r>
        <w:t>seind</w:t>
      </w:r>
      <w:proofErr w:type="spellEnd"/>
      <w:r>
        <w:t xml:space="preserve">/ dann deren </w:t>
      </w:r>
      <w:proofErr w:type="spellStart"/>
      <w:r>
        <w:t>arckwon</w:t>
      </w:r>
      <w:proofErr w:type="spellEnd"/>
      <w:r>
        <w:t xml:space="preserve"> hat </w:t>
      </w:r>
      <w:proofErr w:type="spellStart"/>
      <w:r>
        <w:t>jr</w:t>
      </w:r>
      <w:proofErr w:type="spellEnd"/>
      <w:r>
        <w:t xml:space="preserve"> </w:t>
      </w:r>
      <w:proofErr w:type="spellStart"/>
      <w:r>
        <w:t>vil</w:t>
      </w:r>
      <w:proofErr w:type="spellEnd"/>
      <w:r>
        <w:t xml:space="preserve"> </w:t>
      </w:r>
      <w:proofErr w:type="spellStart"/>
      <w:r>
        <w:t>gestürtzet</w:t>
      </w:r>
      <w:proofErr w:type="spellEnd"/>
      <w:r>
        <w:t xml:space="preserve">/ </w:t>
      </w:r>
      <w:proofErr w:type="spellStart"/>
      <w:r>
        <w:t>vnd</w:t>
      </w:r>
      <w:proofErr w:type="spellEnd"/>
      <w:r>
        <w:t xml:space="preserve"> </w:t>
      </w:r>
      <w:proofErr w:type="spellStart"/>
      <w:r>
        <w:t>jre</w:t>
      </w:r>
      <w:proofErr w:type="spellEnd"/>
      <w:r>
        <w:t xml:space="preserve"> sinn in der </w:t>
      </w:r>
      <w:proofErr w:type="spellStart"/>
      <w:r>
        <w:t>nichtigkait</w:t>
      </w:r>
      <w:proofErr w:type="spellEnd"/>
      <w:r>
        <w:t xml:space="preserve"> verhindert/ Deßgleichen Salomon. Wer zu </w:t>
      </w:r>
      <w:proofErr w:type="spellStart"/>
      <w:r>
        <w:t>vil</w:t>
      </w:r>
      <w:proofErr w:type="spellEnd"/>
      <w:r>
        <w:t xml:space="preserve"> </w:t>
      </w:r>
      <w:proofErr w:type="spellStart"/>
      <w:r>
        <w:t>honig</w:t>
      </w:r>
      <w:proofErr w:type="spellEnd"/>
      <w:r>
        <w:t xml:space="preserve"> isset, das ist </w:t>
      </w:r>
      <w:proofErr w:type="spellStart"/>
      <w:r>
        <w:t>nit</w:t>
      </w:r>
      <w:proofErr w:type="spellEnd"/>
      <w:r>
        <w:t xml:space="preserve"> gut/ </w:t>
      </w:r>
      <w:proofErr w:type="spellStart"/>
      <w:r>
        <w:t>vnd</w:t>
      </w:r>
      <w:proofErr w:type="spellEnd"/>
      <w:r>
        <w:t xml:space="preserve"> wer schwär ding forschet/ dem </w:t>
      </w:r>
      <w:proofErr w:type="spellStart"/>
      <w:r>
        <w:t>wirt</w:t>
      </w:r>
      <w:proofErr w:type="spellEnd"/>
      <w:r>
        <w:t xml:space="preserve"> es </w:t>
      </w:r>
      <w:proofErr w:type="spellStart"/>
      <w:r>
        <w:t>zuschwär</w:t>
      </w:r>
      <w:proofErr w:type="spellEnd"/>
      <w:r>
        <w:t xml:space="preserve">/ Ain man der seinen </w:t>
      </w:r>
      <w:proofErr w:type="spellStart"/>
      <w:r>
        <w:t>gaist</w:t>
      </w:r>
      <w:proofErr w:type="spellEnd"/>
      <w:r>
        <w:t xml:space="preserve"> </w:t>
      </w:r>
      <w:proofErr w:type="spellStart"/>
      <w:r>
        <w:t>nit</w:t>
      </w:r>
      <w:proofErr w:type="spellEnd"/>
      <w:r>
        <w:t xml:space="preserve"> halten </w:t>
      </w:r>
      <w:proofErr w:type="spellStart"/>
      <w:r>
        <w:t>kan</w:t>
      </w:r>
      <w:proofErr w:type="spellEnd"/>
      <w:r>
        <w:t xml:space="preserve">/ ist wie </w:t>
      </w:r>
      <w:proofErr w:type="spellStart"/>
      <w:r>
        <w:t>ain</w:t>
      </w:r>
      <w:proofErr w:type="spellEnd"/>
      <w:r>
        <w:t xml:space="preserve"> offne Statt/ on </w:t>
      </w:r>
      <w:proofErr w:type="spellStart"/>
      <w:r>
        <w:t>mauren</w:t>
      </w:r>
      <w:proofErr w:type="spellEnd"/>
      <w:r>
        <w:t xml:space="preserve">/ Hieher </w:t>
      </w:r>
      <w:proofErr w:type="spellStart"/>
      <w:r>
        <w:t>reymet</w:t>
      </w:r>
      <w:proofErr w:type="spellEnd"/>
      <w:r>
        <w:t xml:space="preserve"> sich der </w:t>
      </w:r>
      <w:proofErr w:type="spellStart"/>
      <w:r>
        <w:t>spruch</w:t>
      </w:r>
      <w:proofErr w:type="spellEnd"/>
      <w:r>
        <w:t xml:space="preserve"> </w:t>
      </w:r>
      <w:proofErr w:type="spellStart"/>
      <w:r>
        <w:t>Socratis</w:t>
      </w:r>
      <w:proofErr w:type="spellEnd"/>
      <w:r>
        <w:t xml:space="preserve">/ Was ober </w:t>
      </w:r>
      <w:proofErr w:type="spellStart"/>
      <w:r>
        <w:t>vns</w:t>
      </w:r>
      <w:proofErr w:type="spellEnd"/>
      <w:r>
        <w:t xml:space="preserve"> ist/ </w:t>
      </w:r>
      <w:proofErr w:type="spellStart"/>
      <w:r>
        <w:t>geet</w:t>
      </w:r>
      <w:proofErr w:type="spellEnd"/>
      <w:r>
        <w:t xml:space="preserve"> </w:t>
      </w:r>
      <w:proofErr w:type="spellStart"/>
      <w:r>
        <w:t>vns</w:t>
      </w:r>
      <w:proofErr w:type="spellEnd"/>
      <w:r>
        <w:t xml:space="preserve"> </w:t>
      </w:r>
      <w:proofErr w:type="spellStart"/>
      <w:r>
        <w:t>nit</w:t>
      </w:r>
      <w:proofErr w:type="spellEnd"/>
      <w:r>
        <w:t xml:space="preserve"> an. </w:t>
      </w:r>
    </w:p>
    <w:p w14:paraId="061E35AC" w14:textId="77777777" w:rsidR="008B3220" w:rsidRDefault="008B3220" w:rsidP="008B3220">
      <w:pPr>
        <w:pStyle w:val="StandardWeb"/>
      </w:pPr>
      <w:r>
        <w:t xml:space="preserve">Was nun dich </w:t>
      </w:r>
      <w:proofErr w:type="spellStart"/>
      <w:r>
        <w:t>Got</w:t>
      </w:r>
      <w:proofErr w:type="spellEnd"/>
      <w:r>
        <w:t xml:space="preserve"> </w:t>
      </w:r>
      <w:proofErr w:type="spellStart"/>
      <w:r>
        <w:t>nit</w:t>
      </w:r>
      <w:proofErr w:type="spellEnd"/>
      <w:r>
        <w:t xml:space="preserve"> wissen hat lassen/ das </w:t>
      </w:r>
      <w:proofErr w:type="spellStart"/>
      <w:r>
        <w:t>beger</w:t>
      </w:r>
      <w:proofErr w:type="spellEnd"/>
      <w:r>
        <w:t xml:space="preserve"> </w:t>
      </w:r>
      <w:proofErr w:type="spellStart"/>
      <w:r>
        <w:t>nit</w:t>
      </w:r>
      <w:proofErr w:type="spellEnd"/>
      <w:r>
        <w:t xml:space="preserve"> zu wissen/ was er aber zu wissen </w:t>
      </w:r>
      <w:proofErr w:type="spellStart"/>
      <w:r>
        <w:t>gebotten</w:t>
      </w:r>
      <w:proofErr w:type="spellEnd"/>
      <w:r>
        <w:t xml:space="preserve"> hat/ das </w:t>
      </w:r>
      <w:proofErr w:type="spellStart"/>
      <w:r>
        <w:t>solt</w:t>
      </w:r>
      <w:proofErr w:type="spellEnd"/>
      <w:r>
        <w:t xml:space="preserve"> du </w:t>
      </w:r>
      <w:proofErr w:type="spellStart"/>
      <w:r>
        <w:t>begeren</w:t>
      </w:r>
      <w:proofErr w:type="spellEnd"/>
      <w:r>
        <w:t xml:space="preserve"> zu wissen. </w:t>
      </w:r>
    </w:p>
    <w:p w14:paraId="4FFDAA8D" w14:textId="77777777" w:rsidR="008B3220" w:rsidRDefault="008B3220" w:rsidP="008B3220">
      <w:pPr>
        <w:pStyle w:val="StandardWeb"/>
      </w:pPr>
      <w:r>
        <w:t xml:space="preserve">Was ist es aber nun </w:t>
      </w:r>
      <w:proofErr w:type="spellStart"/>
      <w:r>
        <w:t>anderst</w:t>
      </w:r>
      <w:proofErr w:type="spellEnd"/>
      <w:r>
        <w:t xml:space="preserve">/ wissen wollen die </w:t>
      </w:r>
      <w:proofErr w:type="spellStart"/>
      <w:r>
        <w:t>gehaimnuß</w:t>
      </w:r>
      <w:proofErr w:type="spellEnd"/>
      <w:r>
        <w:t xml:space="preserve"> </w:t>
      </w:r>
      <w:proofErr w:type="spellStart"/>
      <w:r>
        <w:t>Gotes</w:t>
      </w:r>
      <w:proofErr w:type="spellEnd"/>
      <w:r>
        <w:t xml:space="preserve">/ dann sich </w:t>
      </w:r>
      <w:proofErr w:type="spellStart"/>
      <w:r>
        <w:t>got</w:t>
      </w:r>
      <w:proofErr w:type="spellEnd"/>
      <w:r>
        <w:t xml:space="preserve"> vergleichen/ oder sich </w:t>
      </w:r>
      <w:proofErr w:type="spellStart"/>
      <w:r>
        <w:t>selbs</w:t>
      </w:r>
      <w:proofErr w:type="spellEnd"/>
      <w:r>
        <w:t xml:space="preserve"> zum </w:t>
      </w:r>
      <w:proofErr w:type="spellStart"/>
      <w:r>
        <w:t>got</w:t>
      </w:r>
      <w:proofErr w:type="spellEnd"/>
      <w:r>
        <w:t xml:space="preserve"> machen/ Also wurden Adam </w:t>
      </w:r>
      <w:proofErr w:type="spellStart"/>
      <w:r>
        <w:t>vnd</w:t>
      </w:r>
      <w:proofErr w:type="spellEnd"/>
      <w:r>
        <w:t xml:space="preserve"> </w:t>
      </w:r>
      <w:proofErr w:type="spellStart"/>
      <w:r>
        <w:t>Heva</w:t>
      </w:r>
      <w:proofErr w:type="spellEnd"/>
      <w:r>
        <w:t xml:space="preserve">/ beredt durch der schlangen </w:t>
      </w:r>
      <w:proofErr w:type="spellStart"/>
      <w:r>
        <w:t>list</w:t>
      </w:r>
      <w:proofErr w:type="spellEnd"/>
      <w:r>
        <w:t xml:space="preserve"> (welcher welcher will ist Gott sein </w:t>
      </w:r>
      <w:proofErr w:type="spellStart"/>
      <w:r>
        <w:t>eer</w:t>
      </w:r>
      <w:proofErr w:type="spellEnd"/>
      <w:r>
        <w:t xml:space="preserve"> zu rauben) das </w:t>
      </w:r>
      <w:proofErr w:type="spellStart"/>
      <w:r>
        <w:t>sy</w:t>
      </w:r>
      <w:proofErr w:type="spellEnd"/>
      <w:r>
        <w:t xml:space="preserve"> </w:t>
      </w:r>
      <w:proofErr w:type="spellStart"/>
      <w:r>
        <w:t>begerten</w:t>
      </w:r>
      <w:proofErr w:type="spellEnd"/>
      <w:r>
        <w:t xml:space="preserve"> </w:t>
      </w:r>
      <w:proofErr w:type="spellStart"/>
      <w:r>
        <w:t>entlich</w:t>
      </w:r>
      <w:proofErr w:type="spellEnd"/>
      <w:r>
        <w:t xml:space="preserve"> </w:t>
      </w:r>
      <w:proofErr w:type="spellStart"/>
      <w:r>
        <w:t>Got</w:t>
      </w:r>
      <w:proofErr w:type="spellEnd"/>
      <w:r>
        <w:t xml:space="preserve"> gleich zu sein/ </w:t>
      </w:r>
      <w:proofErr w:type="spellStart"/>
      <w:r>
        <w:t>Darumb</w:t>
      </w:r>
      <w:proofErr w:type="spellEnd"/>
      <w:r>
        <w:t xml:space="preserve"> wurden </w:t>
      </w:r>
      <w:proofErr w:type="spellStart"/>
      <w:r>
        <w:t>sy</w:t>
      </w:r>
      <w:proofErr w:type="spellEnd"/>
      <w:r>
        <w:t xml:space="preserve"> </w:t>
      </w:r>
      <w:proofErr w:type="spellStart"/>
      <w:r>
        <w:t>auß</w:t>
      </w:r>
      <w:proofErr w:type="spellEnd"/>
      <w:r>
        <w:t xml:space="preserve"> dem garten </w:t>
      </w:r>
      <w:proofErr w:type="spellStart"/>
      <w:r>
        <w:t>gestossen</w:t>
      </w:r>
      <w:proofErr w:type="spellEnd"/>
      <w:r>
        <w:t xml:space="preserve">/ So </w:t>
      </w:r>
      <w:proofErr w:type="spellStart"/>
      <w:r>
        <w:t>wirt</w:t>
      </w:r>
      <w:proofErr w:type="spellEnd"/>
      <w:r>
        <w:t xml:space="preserve"> es nun </w:t>
      </w:r>
      <w:proofErr w:type="spellStart"/>
      <w:r>
        <w:t>aigentlich</w:t>
      </w:r>
      <w:proofErr w:type="spellEnd"/>
      <w:r>
        <w:t xml:space="preserve"> geschehen/ das solche fürwitzige </w:t>
      </w:r>
      <w:proofErr w:type="spellStart"/>
      <w:r>
        <w:t>erforscher</w:t>
      </w:r>
      <w:proofErr w:type="spellEnd"/>
      <w:r>
        <w:t xml:space="preserve">/ durch </w:t>
      </w:r>
      <w:proofErr w:type="spellStart"/>
      <w:r>
        <w:t>Teüffels</w:t>
      </w:r>
      <w:proofErr w:type="spellEnd"/>
      <w:r>
        <w:t xml:space="preserve"> </w:t>
      </w:r>
      <w:proofErr w:type="spellStart"/>
      <w:r>
        <w:t>list</w:t>
      </w:r>
      <w:proofErr w:type="spellEnd"/>
      <w:r>
        <w:t xml:space="preserve">/ </w:t>
      </w:r>
      <w:proofErr w:type="spellStart"/>
      <w:r>
        <w:t>gestürtzt</w:t>
      </w:r>
      <w:proofErr w:type="spellEnd"/>
      <w:r>
        <w:t xml:space="preserve">/ </w:t>
      </w:r>
      <w:proofErr w:type="spellStart"/>
      <w:r>
        <w:t>vnd</w:t>
      </w:r>
      <w:proofErr w:type="spellEnd"/>
      <w:r>
        <w:t xml:space="preserve"> in </w:t>
      </w:r>
      <w:proofErr w:type="spellStart"/>
      <w:r>
        <w:t>verzweyflung</w:t>
      </w:r>
      <w:proofErr w:type="spellEnd"/>
      <w:r>
        <w:t xml:space="preserve"> </w:t>
      </w:r>
      <w:proofErr w:type="spellStart"/>
      <w:r>
        <w:t>trungen</w:t>
      </w:r>
      <w:proofErr w:type="spellEnd"/>
      <w:r>
        <w:t xml:space="preserve"> werden. </w:t>
      </w:r>
    </w:p>
    <w:p w14:paraId="5184BD5C" w14:textId="77777777" w:rsidR="008B3220" w:rsidRDefault="008B3220" w:rsidP="008B3220">
      <w:pPr>
        <w:pStyle w:val="StandardWeb"/>
      </w:pPr>
      <w:r>
        <w:t xml:space="preserve">Dannen </w:t>
      </w:r>
      <w:proofErr w:type="spellStart"/>
      <w:r>
        <w:t>vermanet</w:t>
      </w:r>
      <w:proofErr w:type="spellEnd"/>
      <w:r>
        <w:t xml:space="preserve"> </w:t>
      </w:r>
      <w:proofErr w:type="spellStart"/>
      <w:r>
        <w:t>vns</w:t>
      </w:r>
      <w:proofErr w:type="spellEnd"/>
      <w:r>
        <w:t xml:space="preserve"> Paulus/ Das wir in der </w:t>
      </w:r>
      <w:proofErr w:type="spellStart"/>
      <w:r>
        <w:t>ainfeltigkait</w:t>
      </w:r>
      <w:proofErr w:type="spellEnd"/>
      <w:r>
        <w:t xml:space="preserve"> in Christo bleiben/ </w:t>
      </w:r>
      <w:proofErr w:type="spellStart"/>
      <w:r>
        <w:t>vnd</w:t>
      </w:r>
      <w:proofErr w:type="spellEnd"/>
      <w:r>
        <w:t xml:space="preserve"> spricht/ Dann ich habe </w:t>
      </w:r>
      <w:proofErr w:type="spellStart"/>
      <w:r>
        <w:t>eücch</w:t>
      </w:r>
      <w:proofErr w:type="spellEnd"/>
      <w:r>
        <w:t xml:space="preserve"> </w:t>
      </w:r>
      <w:proofErr w:type="spellStart"/>
      <w:r>
        <w:t>vertrawet</w:t>
      </w:r>
      <w:proofErr w:type="spellEnd"/>
      <w:r>
        <w:t xml:space="preserve"> einem man/ das ich </w:t>
      </w:r>
      <w:proofErr w:type="spellStart"/>
      <w:r>
        <w:t>ain</w:t>
      </w:r>
      <w:proofErr w:type="spellEnd"/>
      <w:r>
        <w:t xml:space="preserve"> raine </w:t>
      </w:r>
      <w:proofErr w:type="spellStart"/>
      <w:r>
        <w:t>junckfraw</w:t>
      </w:r>
      <w:proofErr w:type="spellEnd"/>
      <w:r>
        <w:t xml:space="preserve"> Christi </w:t>
      </w:r>
      <w:proofErr w:type="spellStart"/>
      <w:r>
        <w:t>zubrecht</w:t>
      </w:r>
      <w:proofErr w:type="spellEnd"/>
      <w:r>
        <w:t xml:space="preserve">/ Ich </w:t>
      </w:r>
      <w:proofErr w:type="spellStart"/>
      <w:r>
        <w:t>fürcht</w:t>
      </w:r>
      <w:proofErr w:type="spellEnd"/>
      <w:r>
        <w:t xml:space="preserve"> das </w:t>
      </w:r>
      <w:proofErr w:type="spellStart"/>
      <w:r>
        <w:t>nit</w:t>
      </w:r>
      <w:proofErr w:type="spellEnd"/>
      <w:r>
        <w:t xml:space="preserve">/ wie die schlang </w:t>
      </w:r>
      <w:proofErr w:type="spellStart"/>
      <w:r>
        <w:t>Heva</w:t>
      </w:r>
      <w:proofErr w:type="spellEnd"/>
      <w:r>
        <w:t xml:space="preserve"> </w:t>
      </w:r>
      <w:proofErr w:type="spellStart"/>
      <w:r>
        <w:t>verfüret</w:t>
      </w:r>
      <w:proofErr w:type="spellEnd"/>
      <w:r>
        <w:t xml:space="preserve"> mit </w:t>
      </w:r>
      <w:proofErr w:type="spellStart"/>
      <w:r>
        <w:t>jrer</w:t>
      </w:r>
      <w:proofErr w:type="spellEnd"/>
      <w:r>
        <w:t xml:space="preserve"> </w:t>
      </w:r>
      <w:proofErr w:type="spellStart"/>
      <w:r>
        <w:t>teüscherey</w:t>
      </w:r>
      <w:proofErr w:type="spellEnd"/>
      <w:r>
        <w:t xml:space="preserve">/ </w:t>
      </w:r>
      <w:proofErr w:type="spellStart"/>
      <w:r>
        <w:t>Allso</w:t>
      </w:r>
      <w:proofErr w:type="spellEnd"/>
      <w:r>
        <w:t xml:space="preserve"> auch </w:t>
      </w:r>
      <w:proofErr w:type="spellStart"/>
      <w:r>
        <w:t>ewere</w:t>
      </w:r>
      <w:proofErr w:type="spellEnd"/>
      <w:r>
        <w:t xml:space="preserve"> sinn </w:t>
      </w:r>
      <w:proofErr w:type="spellStart"/>
      <w:r>
        <w:t>verruckt</w:t>
      </w:r>
      <w:proofErr w:type="spellEnd"/>
      <w:r>
        <w:t xml:space="preserve"> werden/ von der </w:t>
      </w:r>
      <w:proofErr w:type="spellStart"/>
      <w:r>
        <w:t>ainfeltigkait</w:t>
      </w:r>
      <w:proofErr w:type="spellEnd"/>
      <w:r>
        <w:t xml:space="preserve"> in Christo/ </w:t>
      </w:r>
      <w:proofErr w:type="spellStart"/>
      <w:r>
        <w:t>vnd</w:t>
      </w:r>
      <w:proofErr w:type="spellEnd"/>
      <w:r>
        <w:t xml:space="preserve"> in </w:t>
      </w:r>
      <w:proofErr w:type="spellStart"/>
      <w:r>
        <w:t>sprüchen</w:t>
      </w:r>
      <w:proofErr w:type="spellEnd"/>
      <w:r>
        <w:t xml:space="preserve"> Salomonis am .x. Wer on </w:t>
      </w:r>
      <w:proofErr w:type="spellStart"/>
      <w:r>
        <w:t>tadel</w:t>
      </w:r>
      <w:proofErr w:type="spellEnd"/>
      <w:r>
        <w:t xml:space="preserve"> wandelt/ das ist/ in </w:t>
      </w:r>
      <w:proofErr w:type="spellStart"/>
      <w:r>
        <w:t>ainfeltigkait</w:t>
      </w:r>
      <w:proofErr w:type="spellEnd"/>
      <w:r>
        <w:t xml:space="preserve"> des </w:t>
      </w:r>
      <w:proofErr w:type="spellStart"/>
      <w:r>
        <w:t>glaubens</w:t>
      </w:r>
      <w:proofErr w:type="spellEnd"/>
      <w:r>
        <w:t xml:space="preserve">/ der wandelt sicher/ das ist/ im </w:t>
      </w:r>
      <w:proofErr w:type="spellStart"/>
      <w:r>
        <w:t>frid</w:t>
      </w:r>
      <w:proofErr w:type="spellEnd"/>
      <w:r>
        <w:t xml:space="preserve"> </w:t>
      </w:r>
      <w:proofErr w:type="spellStart"/>
      <w:r>
        <w:t>vnd</w:t>
      </w:r>
      <w:proofErr w:type="spellEnd"/>
      <w:r>
        <w:t xml:space="preserve"> </w:t>
      </w:r>
      <w:proofErr w:type="spellStart"/>
      <w:r>
        <w:t>gutten</w:t>
      </w:r>
      <w:proofErr w:type="spellEnd"/>
      <w:r>
        <w:t xml:space="preserve"> gewissen. </w:t>
      </w:r>
    </w:p>
    <w:p w14:paraId="6C615FF7" w14:textId="77777777" w:rsidR="008B3220" w:rsidRDefault="008B3220" w:rsidP="008B3220">
      <w:pPr>
        <w:pStyle w:val="StandardWeb"/>
      </w:pPr>
      <w:r>
        <w:t xml:space="preserve">Was ist es nun </w:t>
      </w:r>
      <w:proofErr w:type="spellStart"/>
      <w:r>
        <w:t>anderst</w:t>
      </w:r>
      <w:proofErr w:type="spellEnd"/>
      <w:r>
        <w:t xml:space="preserve">/ die Ewig </w:t>
      </w:r>
      <w:proofErr w:type="spellStart"/>
      <w:r>
        <w:t>fürsehung</w:t>
      </w:r>
      <w:proofErr w:type="spellEnd"/>
      <w:r>
        <w:t xml:space="preserve"> ergründen wollen/ dann </w:t>
      </w:r>
      <w:proofErr w:type="spellStart"/>
      <w:r>
        <w:t>Got</w:t>
      </w:r>
      <w:proofErr w:type="spellEnd"/>
      <w:r>
        <w:t xml:space="preserve"> versuchen (</w:t>
      </w:r>
      <w:proofErr w:type="spellStart"/>
      <w:r>
        <w:t>welchs</w:t>
      </w:r>
      <w:proofErr w:type="spellEnd"/>
      <w:r>
        <w:t xml:space="preserve"> Math. am .</w:t>
      </w:r>
      <w:proofErr w:type="spellStart"/>
      <w:r>
        <w:t>iii.</w:t>
      </w:r>
      <w:proofErr w:type="spellEnd"/>
      <w:r>
        <w:t xml:space="preserve"> </w:t>
      </w:r>
      <w:proofErr w:type="spellStart"/>
      <w:r>
        <w:t>vnd</w:t>
      </w:r>
      <w:proofErr w:type="spellEnd"/>
      <w:r>
        <w:t xml:space="preserve"> .v. </w:t>
      </w:r>
      <w:proofErr w:type="spellStart"/>
      <w:r>
        <w:t>verbotten</w:t>
      </w:r>
      <w:proofErr w:type="spellEnd"/>
      <w:r>
        <w:t xml:space="preserve"> ist) </w:t>
      </w:r>
      <w:proofErr w:type="spellStart"/>
      <w:r>
        <w:t>vnnd</w:t>
      </w:r>
      <w:proofErr w:type="spellEnd"/>
      <w:r>
        <w:t xml:space="preserve"> was ist es </w:t>
      </w:r>
      <w:proofErr w:type="spellStart"/>
      <w:r>
        <w:t>anderst</w:t>
      </w:r>
      <w:proofErr w:type="spellEnd"/>
      <w:r>
        <w:t xml:space="preserve">/ durch </w:t>
      </w:r>
      <w:proofErr w:type="spellStart"/>
      <w:r>
        <w:t>ain</w:t>
      </w:r>
      <w:proofErr w:type="spellEnd"/>
      <w:r>
        <w:t xml:space="preserve"> </w:t>
      </w:r>
      <w:proofErr w:type="spellStart"/>
      <w:r>
        <w:t>newen</w:t>
      </w:r>
      <w:proofErr w:type="spellEnd"/>
      <w:r>
        <w:t xml:space="preserve"> weg/ </w:t>
      </w:r>
      <w:proofErr w:type="spellStart"/>
      <w:r>
        <w:t>wort</w:t>
      </w:r>
      <w:proofErr w:type="spellEnd"/>
      <w:r>
        <w:t xml:space="preserve">/ </w:t>
      </w:r>
      <w:proofErr w:type="spellStart"/>
      <w:r>
        <w:t>zaichen</w:t>
      </w:r>
      <w:proofErr w:type="spellEnd"/>
      <w:r>
        <w:t xml:space="preserve"> oder </w:t>
      </w:r>
      <w:proofErr w:type="spellStart"/>
      <w:r>
        <w:t>pfand</w:t>
      </w:r>
      <w:proofErr w:type="spellEnd"/>
      <w:r>
        <w:t xml:space="preserve">/ </w:t>
      </w:r>
      <w:proofErr w:type="spellStart"/>
      <w:r>
        <w:t>vnd</w:t>
      </w:r>
      <w:proofErr w:type="spellEnd"/>
      <w:r>
        <w:t xml:space="preserve"> </w:t>
      </w:r>
      <w:proofErr w:type="spellStart"/>
      <w:r>
        <w:t>nit</w:t>
      </w:r>
      <w:proofErr w:type="spellEnd"/>
      <w:r>
        <w:t xml:space="preserve"> durchs </w:t>
      </w:r>
      <w:proofErr w:type="spellStart"/>
      <w:r>
        <w:t>wort</w:t>
      </w:r>
      <w:proofErr w:type="spellEnd"/>
      <w:r>
        <w:t xml:space="preserve"> des </w:t>
      </w:r>
      <w:proofErr w:type="spellStart"/>
      <w:r>
        <w:t>Creütz</w:t>
      </w:r>
      <w:proofErr w:type="spellEnd"/>
      <w:r>
        <w:t xml:space="preserve"> wollen der </w:t>
      </w:r>
      <w:proofErr w:type="spellStart"/>
      <w:r>
        <w:t>säligkait</w:t>
      </w:r>
      <w:proofErr w:type="spellEnd"/>
      <w:r>
        <w:t xml:space="preserve"> </w:t>
      </w:r>
      <w:proofErr w:type="spellStart"/>
      <w:r>
        <w:t>gewißsein</w:t>
      </w:r>
      <w:proofErr w:type="spellEnd"/>
      <w:r>
        <w:t xml:space="preserve">/ dann an </w:t>
      </w:r>
      <w:proofErr w:type="spellStart"/>
      <w:r>
        <w:t>Got</w:t>
      </w:r>
      <w:proofErr w:type="spellEnd"/>
      <w:r>
        <w:t xml:space="preserve"> </w:t>
      </w:r>
      <w:proofErr w:type="spellStart"/>
      <w:r>
        <w:t>eebrüchig</w:t>
      </w:r>
      <w:proofErr w:type="spellEnd"/>
      <w:r>
        <w:t xml:space="preserve"> werden/ </w:t>
      </w:r>
      <w:proofErr w:type="spellStart"/>
      <w:r>
        <w:t>Darumb</w:t>
      </w:r>
      <w:proofErr w:type="spellEnd"/>
      <w:r>
        <w:t xml:space="preserve"> </w:t>
      </w:r>
      <w:proofErr w:type="spellStart"/>
      <w:r>
        <w:t>sy</w:t>
      </w:r>
      <w:proofErr w:type="spellEnd"/>
      <w:r>
        <w:t xml:space="preserve"> auch Christus rauch </w:t>
      </w:r>
      <w:proofErr w:type="spellStart"/>
      <w:r>
        <w:t>anfert</w:t>
      </w:r>
      <w:proofErr w:type="spellEnd"/>
      <w:r>
        <w:t xml:space="preserve">/ Matthei .viii. Da die </w:t>
      </w:r>
      <w:proofErr w:type="spellStart"/>
      <w:r>
        <w:t>Phariseer</w:t>
      </w:r>
      <w:proofErr w:type="spellEnd"/>
      <w:r>
        <w:t xml:space="preserve"> sprachen/ </w:t>
      </w:r>
      <w:proofErr w:type="spellStart"/>
      <w:r>
        <w:t>Maister</w:t>
      </w:r>
      <w:proofErr w:type="spellEnd"/>
      <w:r>
        <w:t xml:space="preserve"> wir </w:t>
      </w:r>
      <w:proofErr w:type="spellStart"/>
      <w:r>
        <w:t>wolten</w:t>
      </w:r>
      <w:proofErr w:type="spellEnd"/>
      <w:r>
        <w:t xml:space="preserve"> gern </w:t>
      </w:r>
      <w:proofErr w:type="spellStart"/>
      <w:r>
        <w:t>ain</w:t>
      </w:r>
      <w:proofErr w:type="spellEnd"/>
      <w:r>
        <w:t xml:space="preserve"> </w:t>
      </w:r>
      <w:proofErr w:type="spellStart"/>
      <w:r>
        <w:t>zaichen</w:t>
      </w:r>
      <w:proofErr w:type="spellEnd"/>
      <w:r>
        <w:t xml:space="preserve"> von dir sehen/ </w:t>
      </w:r>
      <w:proofErr w:type="spellStart"/>
      <w:r>
        <w:t>vnd</w:t>
      </w:r>
      <w:proofErr w:type="spellEnd"/>
      <w:r>
        <w:t xml:space="preserve"> er </w:t>
      </w:r>
      <w:proofErr w:type="spellStart"/>
      <w:r>
        <w:t>antwurt</w:t>
      </w:r>
      <w:proofErr w:type="spellEnd"/>
      <w:r>
        <w:t xml:space="preserve"> </w:t>
      </w:r>
      <w:proofErr w:type="spellStart"/>
      <w:r>
        <w:t>vnd</w:t>
      </w:r>
      <w:proofErr w:type="spellEnd"/>
      <w:r>
        <w:t xml:space="preserve"> sprach /</w:t>
      </w:r>
      <w:proofErr w:type="spellStart"/>
      <w:r>
        <w:t>Dise</w:t>
      </w:r>
      <w:proofErr w:type="spellEnd"/>
      <w:r>
        <w:t xml:space="preserve"> böse </w:t>
      </w:r>
      <w:proofErr w:type="spellStart"/>
      <w:r>
        <w:t>vnd</w:t>
      </w:r>
      <w:proofErr w:type="spellEnd"/>
      <w:r>
        <w:t xml:space="preserve"> </w:t>
      </w:r>
      <w:proofErr w:type="spellStart"/>
      <w:r>
        <w:t>Eebrecherische</w:t>
      </w:r>
      <w:proofErr w:type="spellEnd"/>
      <w:r>
        <w:t xml:space="preserve"> </w:t>
      </w:r>
      <w:proofErr w:type="spellStart"/>
      <w:r>
        <w:t>art</w:t>
      </w:r>
      <w:proofErr w:type="spellEnd"/>
      <w:r>
        <w:t xml:space="preserve">/ sucht </w:t>
      </w:r>
      <w:proofErr w:type="spellStart"/>
      <w:r>
        <w:t>ain</w:t>
      </w:r>
      <w:proofErr w:type="spellEnd"/>
      <w:r>
        <w:t xml:space="preserve"> </w:t>
      </w:r>
      <w:proofErr w:type="spellStart"/>
      <w:r>
        <w:t>zaichen</w:t>
      </w:r>
      <w:proofErr w:type="spellEnd"/>
      <w:r>
        <w:t xml:space="preserve">/ </w:t>
      </w:r>
      <w:proofErr w:type="spellStart"/>
      <w:r>
        <w:t>vnd</w:t>
      </w:r>
      <w:proofErr w:type="spellEnd"/>
      <w:r>
        <w:t xml:space="preserve"> es </w:t>
      </w:r>
      <w:proofErr w:type="spellStart"/>
      <w:r>
        <w:t>würdt</w:t>
      </w:r>
      <w:proofErr w:type="spellEnd"/>
      <w:r>
        <w:t xml:space="preserve"> </w:t>
      </w:r>
      <w:proofErr w:type="spellStart"/>
      <w:r>
        <w:t>jr</w:t>
      </w:r>
      <w:proofErr w:type="spellEnd"/>
      <w:r>
        <w:t xml:space="preserve"> </w:t>
      </w:r>
      <w:proofErr w:type="spellStart"/>
      <w:r>
        <w:t>kain</w:t>
      </w:r>
      <w:proofErr w:type="spellEnd"/>
      <w:r>
        <w:t xml:space="preserve"> </w:t>
      </w:r>
      <w:proofErr w:type="spellStart"/>
      <w:r>
        <w:t>zaichen</w:t>
      </w:r>
      <w:proofErr w:type="spellEnd"/>
      <w:r>
        <w:t xml:space="preserve"> geben werden/ Dann das </w:t>
      </w:r>
      <w:proofErr w:type="spellStart"/>
      <w:r>
        <w:t>zaichen</w:t>
      </w:r>
      <w:proofErr w:type="spellEnd"/>
      <w:r>
        <w:t xml:space="preserve"> des Propheten Jonas / Als </w:t>
      </w:r>
      <w:proofErr w:type="spellStart"/>
      <w:r>
        <w:t>wolt</w:t>
      </w:r>
      <w:proofErr w:type="spellEnd"/>
      <w:r>
        <w:t xml:space="preserve"> er sprechen/ Erforschet </w:t>
      </w:r>
      <w:proofErr w:type="spellStart"/>
      <w:r>
        <w:t>nit</w:t>
      </w:r>
      <w:proofErr w:type="spellEnd"/>
      <w:r>
        <w:t xml:space="preserve"> </w:t>
      </w:r>
      <w:proofErr w:type="spellStart"/>
      <w:r>
        <w:t>abgrund</w:t>
      </w:r>
      <w:proofErr w:type="spellEnd"/>
      <w:r>
        <w:t xml:space="preserve"> göttlicher ding/ </w:t>
      </w:r>
      <w:proofErr w:type="spellStart"/>
      <w:r>
        <w:t>sonder</w:t>
      </w:r>
      <w:proofErr w:type="spellEnd"/>
      <w:r>
        <w:t xml:space="preserve"> wendet die </w:t>
      </w:r>
      <w:proofErr w:type="spellStart"/>
      <w:r>
        <w:t>aufen</w:t>
      </w:r>
      <w:proofErr w:type="spellEnd"/>
      <w:r>
        <w:t xml:space="preserve"> </w:t>
      </w:r>
      <w:proofErr w:type="spellStart"/>
      <w:r>
        <w:t>auff</w:t>
      </w:r>
      <w:proofErr w:type="spellEnd"/>
      <w:r>
        <w:t xml:space="preserve"> mein </w:t>
      </w:r>
      <w:proofErr w:type="spellStart"/>
      <w:r>
        <w:t>tod</w:t>
      </w:r>
      <w:proofErr w:type="spellEnd"/>
      <w:r>
        <w:t xml:space="preserve"> </w:t>
      </w:r>
      <w:proofErr w:type="spellStart"/>
      <w:r>
        <w:t>vnd</w:t>
      </w:r>
      <w:proofErr w:type="spellEnd"/>
      <w:r>
        <w:t xml:space="preserve"> sterben/ welches der </w:t>
      </w:r>
      <w:proofErr w:type="spellStart"/>
      <w:r>
        <w:t>ainig</w:t>
      </w:r>
      <w:proofErr w:type="spellEnd"/>
      <w:r>
        <w:t xml:space="preserve"> weg </w:t>
      </w:r>
      <w:proofErr w:type="spellStart"/>
      <w:r>
        <w:t>vnd</w:t>
      </w:r>
      <w:proofErr w:type="spellEnd"/>
      <w:r>
        <w:t xml:space="preserve"> </w:t>
      </w:r>
      <w:proofErr w:type="spellStart"/>
      <w:r>
        <w:t>zaichen</w:t>
      </w:r>
      <w:proofErr w:type="spellEnd"/>
      <w:r>
        <w:t xml:space="preserve"> ist zu der </w:t>
      </w:r>
      <w:proofErr w:type="spellStart"/>
      <w:r>
        <w:t>säligkait</w:t>
      </w:r>
      <w:proofErr w:type="spellEnd"/>
      <w:r>
        <w:t xml:space="preserve">. </w:t>
      </w:r>
    </w:p>
    <w:p w14:paraId="6EAB75FF" w14:textId="77777777" w:rsidR="008B3220" w:rsidRDefault="008B3220" w:rsidP="008B3220">
      <w:pPr>
        <w:pStyle w:val="StandardWeb"/>
      </w:pPr>
      <w:r>
        <w:t xml:space="preserve">Uber das so </w:t>
      </w:r>
      <w:proofErr w:type="spellStart"/>
      <w:r>
        <w:t>lescht</w:t>
      </w:r>
      <w:proofErr w:type="spellEnd"/>
      <w:r>
        <w:t xml:space="preserve"> </w:t>
      </w:r>
      <w:proofErr w:type="spellStart"/>
      <w:r>
        <w:t>auß</w:t>
      </w:r>
      <w:proofErr w:type="spellEnd"/>
      <w:r>
        <w:t xml:space="preserve"> </w:t>
      </w:r>
      <w:proofErr w:type="spellStart"/>
      <w:r>
        <w:t>vnd</w:t>
      </w:r>
      <w:proofErr w:type="spellEnd"/>
      <w:r>
        <w:t xml:space="preserve"> vertilget solche fürwitzige </w:t>
      </w:r>
      <w:proofErr w:type="spellStart"/>
      <w:r>
        <w:t>ergründung</w:t>
      </w:r>
      <w:proofErr w:type="spellEnd"/>
      <w:r>
        <w:t xml:space="preserve"> der ewigen </w:t>
      </w:r>
      <w:proofErr w:type="spellStart"/>
      <w:r>
        <w:t>fürsehung</w:t>
      </w:r>
      <w:proofErr w:type="spellEnd"/>
      <w:r>
        <w:t xml:space="preserve">/ </w:t>
      </w:r>
      <w:proofErr w:type="spellStart"/>
      <w:r>
        <w:t>vnd</w:t>
      </w:r>
      <w:proofErr w:type="spellEnd"/>
      <w:r>
        <w:t xml:space="preserve"> Göttlicher </w:t>
      </w:r>
      <w:proofErr w:type="spellStart"/>
      <w:r>
        <w:t>ratschleg</w:t>
      </w:r>
      <w:proofErr w:type="spellEnd"/>
      <w:r>
        <w:t xml:space="preserve">/ die </w:t>
      </w:r>
      <w:proofErr w:type="spellStart"/>
      <w:r>
        <w:t>forcht</w:t>
      </w:r>
      <w:proofErr w:type="spellEnd"/>
      <w:r>
        <w:t xml:space="preserve"> </w:t>
      </w:r>
      <w:proofErr w:type="spellStart"/>
      <w:r>
        <w:t>vnd</w:t>
      </w:r>
      <w:proofErr w:type="spellEnd"/>
      <w:r>
        <w:t xml:space="preserve"> den glauben in die </w:t>
      </w:r>
      <w:proofErr w:type="spellStart"/>
      <w:r>
        <w:t>verhaissung</w:t>
      </w:r>
      <w:proofErr w:type="spellEnd"/>
      <w:r>
        <w:t xml:space="preserve"> Gottes/ Ja </w:t>
      </w:r>
      <w:proofErr w:type="spellStart"/>
      <w:r>
        <w:t>hoffnung</w:t>
      </w:r>
      <w:proofErr w:type="spellEnd"/>
      <w:r>
        <w:t xml:space="preserve"> </w:t>
      </w:r>
      <w:proofErr w:type="spellStart"/>
      <w:r>
        <w:t>vnd</w:t>
      </w:r>
      <w:proofErr w:type="spellEnd"/>
      <w:r>
        <w:t xml:space="preserve"> lieb/ </w:t>
      </w:r>
      <w:proofErr w:type="spellStart"/>
      <w:r>
        <w:t>vnd</w:t>
      </w:r>
      <w:proofErr w:type="spellEnd"/>
      <w:r>
        <w:t xml:space="preserve"> richtet an das wir die </w:t>
      </w:r>
      <w:proofErr w:type="spellStart"/>
      <w:r>
        <w:t>gepott</w:t>
      </w:r>
      <w:proofErr w:type="spellEnd"/>
      <w:r>
        <w:t xml:space="preserve"> Gottes in wind </w:t>
      </w:r>
      <w:proofErr w:type="spellStart"/>
      <w:r>
        <w:t>schlahen</w:t>
      </w:r>
      <w:proofErr w:type="spellEnd"/>
      <w:r>
        <w:t xml:space="preserve">/ </w:t>
      </w:r>
      <w:proofErr w:type="spellStart"/>
      <w:r>
        <w:t>vnd</w:t>
      </w:r>
      <w:proofErr w:type="spellEnd"/>
      <w:r>
        <w:t xml:space="preserve"> vergessen/ Also </w:t>
      </w:r>
      <w:proofErr w:type="spellStart"/>
      <w:r>
        <w:t>haimlich</w:t>
      </w:r>
      <w:proofErr w:type="spellEnd"/>
      <w:r>
        <w:t xml:space="preserve"> </w:t>
      </w:r>
      <w:proofErr w:type="spellStart"/>
      <w:r>
        <w:t>hinderfürt</w:t>
      </w:r>
      <w:proofErr w:type="spellEnd"/>
      <w:r>
        <w:t xml:space="preserve"> </w:t>
      </w:r>
      <w:proofErr w:type="spellStart"/>
      <w:r>
        <w:t>vns</w:t>
      </w:r>
      <w:proofErr w:type="spellEnd"/>
      <w:r>
        <w:t xml:space="preserve"> der </w:t>
      </w:r>
      <w:proofErr w:type="spellStart"/>
      <w:r>
        <w:t>teüffel</w:t>
      </w:r>
      <w:proofErr w:type="spellEnd"/>
      <w:r>
        <w:t xml:space="preserve">/ </w:t>
      </w:r>
      <w:proofErr w:type="spellStart"/>
      <w:r>
        <w:t>vnd</w:t>
      </w:r>
      <w:proofErr w:type="spellEnd"/>
      <w:r>
        <w:t xml:space="preserve"> </w:t>
      </w:r>
      <w:proofErr w:type="spellStart"/>
      <w:r>
        <w:t>hefft</w:t>
      </w:r>
      <w:proofErr w:type="spellEnd"/>
      <w:r>
        <w:t xml:space="preserve"> </w:t>
      </w:r>
      <w:proofErr w:type="spellStart"/>
      <w:r>
        <w:t>vns</w:t>
      </w:r>
      <w:proofErr w:type="spellEnd"/>
      <w:r>
        <w:t xml:space="preserve"> die </w:t>
      </w:r>
      <w:proofErr w:type="spellStart"/>
      <w:r>
        <w:t>augen</w:t>
      </w:r>
      <w:proofErr w:type="spellEnd"/>
      <w:r>
        <w:t xml:space="preserve"> </w:t>
      </w:r>
      <w:proofErr w:type="spellStart"/>
      <w:r>
        <w:t>auff</w:t>
      </w:r>
      <w:proofErr w:type="spellEnd"/>
      <w:r>
        <w:t xml:space="preserve"> </w:t>
      </w:r>
      <w:proofErr w:type="spellStart"/>
      <w:r>
        <w:t>vnnötig</w:t>
      </w:r>
      <w:proofErr w:type="spellEnd"/>
      <w:r>
        <w:t xml:space="preserve">/ </w:t>
      </w:r>
      <w:proofErr w:type="spellStart"/>
      <w:r>
        <w:t>vnd</w:t>
      </w:r>
      <w:proofErr w:type="spellEnd"/>
      <w:r>
        <w:t xml:space="preserve"> vergeblich forschen. </w:t>
      </w:r>
      <w:proofErr w:type="spellStart"/>
      <w:r>
        <w:t>Auff</w:t>
      </w:r>
      <w:proofErr w:type="spellEnd"/>
      <w:r>
        <w:t xml:space="preserve"> das wir der nötigen ding vergessen/ </w:t>
      </w:r>
      <w:proofErr w:type="spellStart"/>
      <w:r>
        <w:t>Daruon</w:t>
      </w:r>
      <w:proofErr w:type="spellEnd"/>
      <w:r>
        <w:t xml:space="preserve"> </w:t>
      </w:r>
      <w:proofErr w:type="spellStart"/>
      <w:r>
        <w:t>vns</w:t>
      </w:r>
      <w:proofErr w:type="spellEnd"/>
      <w:r>
        <w:t xml:space="preserve"> </w:t>
      </w:r>
      <w:proofErr w:type="spellStart"/>
      <w:r>
        <w:t>zeücht</w:t>
      </w:r>
      <w:proofErr w:type="spellEnd"/>
      <w:r>
        <w:t xml:space="preserve"> der </w:t>
      </w:r>
      <w:proofErr w:type="spellStart"/>
      <w:r>
        <w:t>himlisch</w:t>
      </w:r>
      <w:proofErr w:type="spellEnd"/>
      <w:r>
        <w:t xml:space="preserve"> </w:t>
      </w:r>
      <w:proofErr w:type="spellStart"/>
      <w:r>
        <w:t>vatter</w:t>
      </w:r>
      <w:proofErr w:type="spellEnd"/>
      <w:r>
        <w:t xml:space="preserve">/ </w:t>
      </w:r>
      <w:proofErr w:type="spellStart"/>
      <w:r>
        <w:t>vnd</w:t>
      </w:r>
      <w:proofErr w:type="spellEnd"/>
      <w:r>
        <w:t xml:space="preserve"> spricht. Das ist mein geliebter Son/ den hörend/ </w:t>
      </w:r>
      <w:proofErr w:type="spellStart"/>
      <w:r>
        <w:t>vnd</w:t>
      </w:r>
      <w:proofErr w:type="spellEnd"/>
      <w:r>
        <w:t xml:space="preserve"> spricht nicht Forschend </w:t>
      </w:r>
      <w:proofErr w:type="spellStart"/>
      <w:r>
        <w:t>zuuor</w:t>
      </w:r>
      <w:proofErr w:type="spellEnd"/>
      <w:r>
        <w:t xml:space="preserve">/ ob </w:t>
      </w:r>
      <w:proofErr w:type="spellStart"/>
      <w:r>
        <w:t>jr</w:t>
      </w:r>
      <w:proofErr w:type="spellEnd"/>
      <w:r>
        <w:t xml:space="preserve"> von </w:t>
      </w:r>
      <w:proofErr w:type="spellStart"/>
      <w:r>
        <w:t>Got</w:t>
      </w:r>
      <w:proofErr w:type="spellEnd"/>
      <w:r>
        <w:t xml:space="preserve"> </w:t>
      </w:r>
      <w:proofErr w:type="spellStart"/>
      <w:r>
        <w:t>fürsehen</w:t>
      </w:r>
      <w:proofErr w:type="spellEnd"/>
      <w:r>
        <w:t xml:space="preserve"> seyen oder nicht. Item Joannis am vi. Sprachen die Juden zu Christo/ Was sollen wir thun/ das wir Gottes </w:t>
      </w:r>
      <w:proofErr w:type="spellStart"/>
      <w:r>
        <w:t>werck</w:t>
      </w:r>
      <w:proofErr w:type="spellEnd"/>
      <w:r>
        <w:t xml:space="preserve"> </w:t>
      </w:r>
      <w:proofErr w:type="spellStart"/>
      <w:r>
        <w:t>wircken</w:t>
      </w:r>
      <w:proofErr w:type="spellEnd"/>
      <w:r>
        <w:t xml:space="preserve">/ Jesus </w:t>
      </w:r>
      <w:proofErr w:type="spellStart"/>
      <w:r>
        <w:t>antwurt</w:t>
      </w:r>
      <w:proofErr w:type="spellEnd"/>
      <w:r>
        <w:t xml:space="preserve"> </w:t>
      </w:r>
      <w:proofErr w:type="spellStart"/>
      <w:r>
        <w:t>vnd</w:t>
      </w:r>
      <w:proofErr w:type="spellEnd"/>
      <w:r>
        <w:t xml:space="preserve"> sprach zu </w:t>
      </w:r>
      <w:proofErr w:type="spellStart"/>
      <w:r>
        <w:t>jn</w:t>
      </w:r>
      <w:proofErr w:type="spellEnd"/>
      <w:r>
        <w:t xml:space="preserve">/ Das ist </w:t>
      </w:r>
      <w:proofErr w:type="spellStart"/>
      <w:r>
        <w:t>gotes</w:t>
      </w:r>
      <w:proofErr w:type="spellEnd"/>
      <w:r>
        <w:t xml:space="preserve"> </w:t>
      </w:r>
      <w:proofErr w:type="spellStart"/>
      <w:r>
        <w:t>werck</w:t>
      </w:r>
      <w:proofErr w:type="spellEnd"/>
      <w:r>
        <w:t xml:space="preserve">/ das </w:t>
      </w:r>
      <w:proofErr w:type="spellStart"/>
      <w:r>
        <w:t>jr</w:t>
      </w:r>
      <w:proofErr w:type="spellEnd"/>
      <w:r>
        <w:t xml:space="preserve"> an den glauben den er gesandt hat/ Glauben sollen wir/ das ist das recht </w:t>
      </w:r>
      <w:proofErr w:type="spellStart"/>
      <w:r>
        <w:t>werck</w:t>
      </w:r>
      <w:proofErr w:type="spellEnd"/>
      <w:r>
        <w:t xml:space="preserve"> </w:t>
      </w:r>
      <w:proofErr w:type="spellStart"/>
      <w:r>
        <w:t>vns</w:t>
      </w:r>
      <w:proofErr w:type="spellEnd"/>
      <w:r>
        <w:t xml:space="preserve"> von </w:t>
      </w:r>
      <w:proofErr w:type="spellStart"/>
      <w:r>
        <w:t>got</w:t>
      </w:r>
      <w:proofErr w:type="spellEnd"/>
      <w:r>
        <w:t xml:space="preserve"> </w:t>
      </w:r>
      <w:proofErr w:type="spellStart"/>
      <w:r>
        <w:t>gebotten</w:t>
      </w:r>
      <w:proofErr w:type="spellEnd"/>
      <w:r>
        <w:t xml:space="preserve">/ </w:t>
      </w:r>
      <w:proofErr w:type="spellStart"/>
      <w:r>
        <w:t>vnd</w:t>
      </w:r>
      <w:proofErr w:type="spellEnd"/>
      <w:r>
        <w:t xml:space="preserve"> im Psalm. </w:t>
      </w:r>
      <w:proofErr w:type="spellStart"/>
      <w:r>
        <w:t>Sonder</w:t>
      </w:r>
      <w:proofErr w:type="spellEnd"/>
      <w:r>
        <w:t xml:space="preserve"> hat sein </w:t>
      </w:r>
      <w:proofErr w:type="spellStart"/>
      <w:r>
        <w:t>lust</w:t>
      </w:r>
      <w:proofErr w:type="spellEnd"/>
      <w:r>
        <w:t xml:space="preserve"> am </w:t>
      </w:r>
      <w:proofErr w:type="spellStart"/>
      <w:r>
        <w:t>gesetz</w:t>
      </w:r>
      <w:proofErr w:type="spellEnd"/>
      <w:r>
        <w:t xml:space="preserve"> des Herren/ </w:t>
      </w:r>
      <w:proofErr w:type="spellStart"/>
      <w:r>
        <w:t>vnd</w:t>
      </w:r>
      <w:proofErr w:type="spellEnd"/>
      <w:r>
        <w:t xml:space="preserve"> redet von seinem </w:t>
      </w:r>
      <w:proofErr w:type="spellStart"/>
      <w:r>
        <w:t>gesetz</w:t>
      </w:r>
      <w:proofErr w:type="spellEnd"/>
      <w:r>
        <w:t xml:space="preserve"> tag </w:t>
      </w:r>
      <w:proofErr w:type="spellStart"/>
      <w:r>
        <w:t>vnnd</w:t>
      </w:r>
      <w:proofErr w:type="spellEnd"/>
      <w:r>
        <w:t xml:space="preserve"> </w:t>
      </w:r>
      <w:proofErr w:type="spellStart"/>
      <w:r>
        <w:t>nacht</w:t>
      </w:r>
      <w:proofErr w:type="spellEnd"/>
      <w:r>
        <w:t xml:space="preserve">/ In seinem </w:t>
      </w:r>
      <w:proofErr w:type="spellStart"/>
      <w:r>
        <w:t>gesetz</w:t>
      </w:r>
      <w:proofErr w:type="spellEnd"/>
      <w:r>
        <w:t xml:space="preserve"> spricht er. Nit in der </w:t>
      </w:r>
      <w:proofErr w:type="spellStart"/>
      <w:r>
        <w:t>fürsehung</w:t>
      </w:r>
      <w:proofErr w:type="spellEnd"/>
      <w:r>
        <w:t xml:space="preserve"> </w:t>
      </w:r>
      <w:proofErr w:type="spellStart"/>
      <w:r>
        <w:t>gottes</w:t>
      </w:r>
      <w:proofErr w:type="spellEnd"/>
      <w:r>
        <w:t xml:space="preserve">/ </w:t>
      </w:r>
      <w:proofErr w:type="spellStart"/>
      <w:r>
        <w:t>schlahe</w:t>
      </w:r>
      <w:proofErr w:type="spellEnd"/>
      <w:r>
        <w:t xml:space="preserve"> deine </w:t>
      </w:r>
      <w:proofErr w:type="spellStart"/>
      <w:r>
        <w:t>gedancken</w:t>
      </w:r>
      <w:proofErr w:type="spellEnd"/>
      <w:r>
        <w:t xml:space="preserve"> in Gottes </w:t>
      </w:r>
      <w:proofErr w:type="spellStart"/>
      <w:r>
        <w:t>gepott</w:t>
      </w:r>
      <w:proofErr w:type="spellEnd"/>
      <w:r>
        <w:t xml:space="preserve">/ </w:t>
      </w:r>
      <w:proofErr w:type="spellStart"/>
      <w:r>
        <w:t>vnd</w:t>
      </w:r>
      <w:proofErr w:type="spellEnd"/>
      <w:r>
        <w:t xml:space="preserve"> sey </w:t>
      </w:r>
      <w:proofErr w:type="spellStart"/>
      <w:r>
        <w:t>embsig</w:t>
      </w:r>
      <w:proofErr w:type="spellEnd"/>
      <w:r>
        <w:t xml:space="preserve"> darinnen/ </w:t>
      </w:r>
      <w:proofErr w:type="spellStart"/>
      <w:r>
        <w:t>vnd</w:t>
      </w:r>
      <w:proofErr w:type="spellEnd"/>
      <w:r>
        <w:t xml:space="preserve"> er </w:t>
      </w:r>
      <w:proofErr w:type="spellStart"/>
      <w:r>
        <w:t>würdt</w:t>
      </w:r>
      <w:proofErr w:type="spellEnd"/>
      <w:r>
        <w:t xml:space="preserve"> dir das </w:t>
      </w:r>
      <w:proofErr w:type="spellStart"/>
      <w:r>
        <w:t>hertz</w:t>
      </w:r>
      <w:proofErr w:type="spellEnd"/>
      <w:r>
        <w:t xml:space="preserve"> </w:t>
      </w:r>
      <w:proofErr w:type="spellStart"/>
      <w:r>
        <w:t>vnd</w:t>
      </w:r>
      <w:proofErr w:type="spellEnd"/>
      <w:r>
        <w:t xml:space="preserve"> </w:t>
      </w:r>
      <w:proofErr w:type="spellStart"/>
      <w:r>
        <w:t>lust</w:t>
      </w:r>
      <w:proofErr w:type="spellEnd"/>
      <w:r>
        <w:t xml:space="preserve"> zur </w:t>
      </w:r>
      <w:proofErr w:type="spellStart"/>
      <w:r>
        <w:t>weyßhait</w:t>
      </w:r>
      <w:proofErr w:type="spellEnd"/>
      <w:r>
        <w:t xml:space="preserve"> geben. </w:t>
      </w:r>
      <w:proofErr w:type="spellStart"/>
      <w:r>
        <w:t>vnd</w:t>
      </w:r>
      <w:proofErr w:type="spellEnd"/>
      <w:r>
        <w:t xml:space="preserve"> Matheus. </w:t>
      </w:r>
      <w:proofErr w:type="spellStart"/>
      <w:r>
        <w:t>Wiltu</w:t>
      </w:r>
      <w:proofErr w:type="spellEnd"/>
      <w:r>
        <w:t xml:space="preserve"> aber zum leben </w:t>
      </w:r>
      <w:proofErr w:type="spellStart"/>
      <w:r>
        <w:t>iengeen</w:t>
      </w:r>
      <w:proofErr w:type="spellEnd"/>
      <w:r>
        <w:t xml:space="preserve">/ So halt die </w:t>
      </w:r>
      <w:proofErr w:type="spellStart"/>
      <w:r>
        <w:t>gebott</w:t>
      </w:r>
      <w:proofErr w:type="spellEnd"/>
      <w:r>
        <w:t xml:space="preserve"> Gottes/ </w:t>
      </w:r>
      <w:proofErr w:type="spellStart"/>
      <w:r>
        <w:t>Dergeleichen</w:t>
      </w:r>
      <w:proofErr w:type="spellEnd"/>
      <w:r>
        <w:t xml:space="preserve"> lesen wir am .ii. buch Mosi/ Du </w:t>
      </w:r>
      <w:proofErr w:type="spellStart"/>
      <w:r>
        <w:t>solt</w:t>
      </w:r>
      <w:proofErr w:type="spellEnd"/>
      <w:r>
        <w:t xml:space="preserve"> deinem </w:t>
      </w:r>
      <w:proofErr w:type="spellStart"/>
      <w:r>
        <w:t>son</w:t>
      </w:r>
      <w:proofErr w:type="spellEnd"/>
      <w:r>
        <w:t xml:space="preserve"> sagen zu der selben </w:t>
      </w:r>
      <w:proofErr w:type="spellStart"/>
      <w:r>
        <w:t>zeyt</w:t>
      </w:r>
      <w:proofErr w:type="spellEnd"/>
      <w:r>
        <w:t xml:space="preserve">/ </w:t>
      </w:r>
      <w:proofErr w:type="spellStart"/>
      <w:r>
        <w:t>Darumb</w:t>
      </w:r>
      <w:proofErr w:type="spellEnd"/>
      <w:r>
        <w:t xml:space="preserve"> soll es dir sein </w:t>
      </w:r>
      <w:proofErr w:type="spellStart"/>
      <w:r>
        <w:t>ain</w:t>
      </w:r>
      <w:proofErr w:type="spellEnd"/>
      <w:r>
        <w:t xml:space="preserve"> </w:t>
      </w:r>
      <w:proofErr w:type="spellStart"/>
      <w:r>
        <w:t>zaichen</w:t>
      </w:r>
      <w:proofErr w:type="spellEnd"/>
      <w:r>
        <w:t xml:space="preserve"> in deiner </w:t>
      </w:r>
      <w:proofErr w:type="spellStart"/>
      <w:r>
        <w:t>hand</w:t>
      </w:r>
      <w:proofErr w:type="spellEnd"/>
      <w:r>
        <w:t xml:space="preserve">/ </w:t>
      </w:r>
      <w:proofErr w:type="spellStart"/>
      <w:r>
        <w:t>vnd</w:t>
      </w:r>
      <w:proofErr w:type="spellEnd"/>
      <w:r>
        <w:t xml:space="preserve"> </w:t>
      </w:r>
      <w:proofErr w:type="spellStart"/>
      <w:r>
        <w:t>ain</w:t>
      </w:r>
      <w:proofErr w:type="spellEnd"/>
      <w:r>
        <w:t xml:space="preserve"> </w:t>
      </w:r>
      <w:proofErr w:type="spellStart"/>
      <w:r>
        <w:t>denckmal</w:t>
      </w:r>
      <w:proofErr w:type="spellEnd"/>
      <w:r>
        <w:t xml:space="preserve"> vor deinen </w:t>
      </w:r>
      <w:proofErr w:type="spellStart"/>
      <w:r>
        <w:t>augen</w:t>
      </w:r>
      <w:proofErr w:type="spellEnd"/>
      <w:r>
        <w:t xml:space="preserve">/ </w:t>
      </w:r>
      <w:proofErr w:type="spellStart"/>
      <w:r>
        <w:t>auff</w:t>
      </w:r>
      <w:proofErr w:type="spellEnd"/>
      <w:r>
        <w:t xml:space="preserve"> das des Herren </w:t>
      </w:r>
      <w:proofErr w:type="spellStart"/>
      <w:r>
        <w:t>gesetz</w:t>
      </w:r>
      <w:proofErr w:type="spellEnd"/>
      <w:r>
        <w:t xml:space="preserve"> sey in deinem </w:t>
      </w:r>
      <w:proofErr w:type="spellStart"/>
      <w:r>
        <w:t>mund</w:t>
      </w:r>
      <w:proofErr w:type="spellEnd"/>
      <w:r>
        <w:t xml:space="preserve">/ Der </w:t>
      </w:r>
      <w:proofErr w:type="spellStart"/>
      <w:r>
        <w:t>Teüffel</w:t>
      </w:r>
      <w:proofErr w:type="spellEnd"/>
      <w:r>
        <w:t xml:space="preserve"> aber </w:t>
      </w:r>
      <w:proofErr w:type="spellStart"/>
      <w:r>
        <w:t>raitzt</w:t>
      </w:r>
      <w:proofErr w:type="spellEnd"/>
      <w:r>
        <w:t xml:space="preserve"> </w:t>
      </w:r>
      <w:proofErr w:type="spellStart"/>
      <w:r>
        <w:t>vns</w:t>
      </w:r>
      <w:proofErr w:type="spellEnd"/>
      <w:r>
        <w:t xml:space="preserve"> mit aller </w:t>
      </w:r>
      <w:proofErr w:type="spellStart"/>
      <w:r>
        <w:t>behendigkait</w:t>
      </w:r>
      <w:proofErr w:type="spellEnd"/>
      <w:r>
        <w:t xml:space="preserve">/ das er </w:t>
      </w:r>
      <w:proofErr w:type="spellStart"/>
      <w:r>
        <w:t>vns</w:t>
      </w:r>
      <w:proofErr w:type="spellEnd"/>
      <w:r>
        <w:t xml:space="preserve"> dahin </w:t>
      </w:r>
      <w:proofErr w:type="spellStart"/>
      <w:r>
        <w:t>füre</w:t>
      </w:r>
      <w:proofErr w:type="spellEnd"/>
      <w:r>
        <w:t xml:space="preserve">/ das wir </w:t>
      </w:r>
      <w:proofErr w:type="spellStart"/>
      <w:r>
        <w:t>vnsern</w:t>
      </w:r>
      <w:proofErr w:type="spellEnd"/>
      <w:r>
        <w:t xml:space="preserve"> verstand </w:t>
      </w:r>
      <w:proofErr w:type="spellStart"/>
      <w:r>
        <w:t>darinn</w:t>
      </w:r>
      <w:proofErr w:type="spellEnd"/>
      <w:r>
        <w:t xml:space="preserve"> üben </w:t>
      </w:r>
      <w:proofErr w:type="spellStart"/>
      <w:r>
        <w:t>vnnd</w:t>
      </w:r>
      <w:proofErr w:type="spellEnd"/>
      <w:r>
        <w:t xml:space="preserve"> </w:t>
      </w:r>
      <w:proofErr w:type="spellStart"/>
      <w:r>
        <w:t>bemüen</w:t>
      </w:r>
      <w:proofErr w:type="spellEnd"/>
      <w:r>
        <w:t xml:space="preserve">/ die </w:t>
      </w:r>
      <w:proofErr w:type="spellStart"/>
      <w:r>
        <w:t>gehaimnuß</w:t>
      </w:r>
      <w:proofErr w:type="spellEnd"/>
      <w:r>
        <w:t xml:space="preserve"> Gottes </w:t>
      </w:r>
      <w:proofErr w:type="spellStart"/>
      <w:r>
        <w:t>zuerforschen</w:t>
      </w:r>
      <w:proofErr w:type="spellEnd"/>
      <w:r>
        <w:t xml:space="preserve">/ </w:t>
      </w:r>
      <w:proofErr w:type="spellStart"/>
      <w:r>
        <w:t>vnns</w:t>
      </w:r>
      <w:proofErr w:type="spellEnd"/>
      <w:r>
        <w:t xml:space="preserve"> </w:t>
      </w:r>
      <w:proofErr w:type="spellStart"/>
      <w:r>
        <w:t>verbotten</w:t>
      </w:r>
      <w:proofErr w:type="spellEnd"/>
      <w:r>
        <w:t xml:space="preserve">. </w:t>
      </w:r>
    </w:p>
    <w:p w14:paraId="42DAADCC" w14:textId="77777777" w:rsidR="008B3220" w:rsidRDefault="008B3220" w:rsidP="008B3220">
      <w:pPr>
        <w:pStyle w:val="StandardWeb"/>
      </w:pPr>
      <w:r>
        <w:t xml:space="preserve">Zum </w:t>
      </w:r>
      <w:proofErr w:type="spellStart"/>
      <w:r>
        <w:t>letsten</w:t>
      </w:r>
      <w:proofErr w:type="spellEnd"/>
      <w:r>
        <w:t xml:space="preserve">/ </w:t>
      </w:r>
      <w:proofErr w:type="spellStart"/>
      <w:r>
        <w:t>wa</w:t>
      </w:r>
      <w:proofErr w:type="spellEnd"/>
      <w:r>
        <w:t xml:space="preserve"> es </w:t>
      </w:r>
      <w:proofErr w:type="spellStart"/>
      <w:r>
        <w:t>vnnsern</w:t>
      </w:r>
      <w:proofErr w:type="spellEnd"/>
      <w:r>
        <w:t xml:space="preserve"> </w:t>
      </w:r>
      <w:proofErr w:type="spellStart"/>
      <w:r>
        <w:t>aigen</w:t>
      </w:r>
      <w:proofErr w:type="spellEnd"/>
      <w:r>
        <w:t xml:space="preserve"> nutz antrifft/ da </w:t>
      </w:r>
      <w:proofErr w:type="spellStart"/>
      <w:r>
        <w:t>seind</w:t>
      </w:r>
      <w:proofErr w:type="spellEnd"/>
      <w:r>
        <w:t xml:space="preserve"> wir behend </w:t>
      </w:r>
      <w:proofErr w:type="spellStart"/>
      <w:r>
        <w:t>vnd</w:t>
      </w:r>
      <w:proofErr w:type="spellEnd"/>
      <w:r>
        <w:t xml:space="preserve"> </w:t>
      </w:r>
      <w:proofErr w:type="spellStart"/>
      <w:r>
        <w:t>berait</w:t>
      </w:r>
      <w:proofErr w:type="spellEnd"/>
      <w:r>
        <w:t xml:space="preserve">/ mit </w:t>
      </w:r>
      <w:proofErr w:type="spellStart"/>
      <w:r>
        <w:t>lust</w:t>
      </w:r>
      <w:proofErr w:type="spellEnd"/>
      <w:r>
        <w:t xml:space="preserve"> </w:t>
      </w:r>
      <w:proofErr w:type="spellStart"/>
      <w:r>
        <w:t>vnd</w:t>
      </w:r>
      <w:proofErr w:type="spellEnd"/>
      <w:r>
        <w:t xml:space="preserve"> </w:t>
      </w:r>
      <w:proofErr w:type="spellStart"/>
      <w:r>
        <w:t>freüd</w:t>
      </w:r>
      <w:proofErr w:type="spellEnd"/>
      <w:r>
        <w:t xml:space="preserve"> zu der </w:t>
      </w:r>
      <w:proofErr w:type="spellStart"/>
      <w:r>
        <w:t>arbait</w:t>
      </w:r>
      <w:proofErr w:type="spellEnd"/>
      <w:r>
        <w:t xml:space="preserve">/ Als zu dem </w:t>
      </w:r>
      <w:proofErr w:type="spellStart"/>
      <w:r>
        <w:t>ackerbaw</w:t>
      </w:r>
      <w:proofErr w:type="spellEnd"/>
      <w:r>
        <w:t xml:space="preserve">/ Weinberg </w:t>
      </w:r>
      <w:proofErr w:type="spellStart"/>
      <w:r>
        <w:t>bawen</w:t>
      </w:r>
      <w:proofErr w:type="spellEnd"/>
      <w:r>
        <w:t xml:space="preserve">/ </w:t>
      </w:r>
      <w:proofErr w:type="spellStart"/>
      <w:r>
        <w:t>Weyber</w:t>
      </w:r>
      <w:proofErr w:type="spellEnd"/>
      <w:r>
        <w:t xml:space="preserve"> </w:t>
      </w:r>
      <w:proofErr w:type="spellStart"/>
      <w:r>
        <w:t>nemen</w:t>
      </w:r>
      <w:proofErr w:type="spellEnd"/>
      <w:r>
        <w:t xml:space="preserve">/ </w:t>
      </w:r>
      <w:proofErr w:type="spellStart"/>
      <w:r>
        <w:t>Heüser</w:t>
      </w:r>
      <w:proofErr w:type="spellEnd"/>
      <w:r>
        <w:t xml:space="preserve"> </w:t>
      </w:r>
      <w:proofErr w:type="spellStart"/>
      <w:r>
        <w:t>bawen</w:t>
      </w:r>
      <w:proofErr w:type="spellEnd"/>
      <w:r>
        <w:t xml:space="preserve">/ </w:t>
      </w:r>
      <w:proofErr w:type="spellStart"/>
      <w:r>
        <w:t>vnd</w:t>
      </w:r>
      <w:proofErr w:type="spellEnd"/>
      <w:r>
        <w:t xml:space="preserve"> dergleichen/ Sonderlich aber zu der </w:t>
      </w:r>
      <w:proofErr w:type="spellStart"/>
      <w:r>
        <w:t>boßhait</w:t>
      </w:r>
      <w:proofErr w:type="spellEnd"/>
      <w:r>
        <w:t xml:space="preserve"> </w:t>
      </w:r>
      <w:proofErr w:type="spellStart"/>
      <w:r>
        <w:t>sunden</w:t>
      </w:r>
      <w:proofErr w:type="spellEnd"/>
      <w:r>
        <w:t xml:space="preserve"> </w:t>
      </w:r>
      <w:proofErr w:type="spellStart"/>
      <w:r>
        <w:t>vnd</w:t>
      </w:r>
      <w:proofErr w:type="spellEnd"/>
      <w:r>
        <w:t xml:space="preserve"> </w:t>
      </w:r>
      <w:proofErr w:type="spellStart"/>
      <w:r>
        <w:t>buberey</w:t>
      </w:r>
      <w:proofErr w:type="spellEnd"/>
      <w:r>
        <w:t xml:space="preserve">/ Als zu huren/ </w:t>
      </w:r>
      <w:proofErr w:type="spellStart"/>
      <w:r>
        <w:t>Eebrechen</w:t>
      </w:r>
      <w:proofErr w:type="spellEnd"/>
      <w:r>
        <w:t xml:space="preserve">/ wuchern/ fragen </w:t>
      </w:r>
      <w:proofErr w:type="spellStart"/>
      <w:r>
        <w:t>nit</w:t>
      </w:r>
      <w:proofErr w:type="spellEnd"/>
      <w:r>
        <w:t xml:space="preserve"> was von Gott </w:t>
      </w:r>
      <w:proofErr w:type="spellStart"/>
      <w:r>
        <w:t>fürsehen</w:t>
      </w:r>
      <w:proofErr w:type="spellEnd"/>
      <w:r>
        <w:t xml:space="preserve"> sey/ ob </w:t>
      </w:r>
      <w:proofErr w:type="spellStart"/>
      <w:r>
        <w:t>vns</w:t>
      </w:r>
      <w:proofErr w:type="spellEnd"/>
      <w:r>
        <w:t xml:space="preserve"> gelingen </w:t>
      </w:r>
      <w:proofErr w:type="spellStart"/>
      <w:r>
        <w:t>werd</w:t>
      </w:r>
      <w:proofErr w:type="spellEnd"/>
      <w:r>
        <w:t xml:space="preserve"> oder </w:t>
      </w:r>
      <w:proofErr w:type="spellStart"/>
      <w:r>
        <w:t>nit</w:t>
      </w:r>
      <w:proofErr w:type="spellEnd"/>
      <w:r>
        <w:t xml:space="preserve">/ zu nutz oder zu schaden kommen/ Aber in Göttlichen dingen </w:t>
      </w:r>
      <w:proofErr w:type="spellStart"/>
      <w:r>
        <w:t>seind</w:t>
      </w:r>
      <w:proofErr w:type="spellEnd"/>
      <w:r>
        <w:t xml:space="preserve"> wir </w:t>
      </w:r>
      <w:proofErr w:type="spellStart"/>
      <w:r>
        <w:t>treg</w:t>
      </w:r>
      <w:proofErr w:type="spellEnd"/>
      <w:r>
        <w:t xml:space="preserve"> </w:t>
      </w:r>
      <w:proofErr w:type="spellStart"/>
      <w:r>
        <w:t>vnd</w:t>
      </w:r>
      <w:proofErr w:type="spellEnd"/>
      <w:r>
        <w:t xml:space="preserve"> faul/ </w:t>
      </w:r>
      <w:proofErr w:type="spellStart"/>
      <w:r>
        <w:t>vnlustig</w:t>
      </w:r>
      <w:proofErr w:type="spellEnd"/>
      <w:r>
        <w:t xml:space="preserve"> </w:t>
      </w:r>
      <w:proofErr w:type="spellStart"/>
      <w:r>
        <w:t>vnd</w:t>
      </w:r>
      <w:proofErr w:type="spellEnd"/>
      <w:r>
        <w:t xml:space="preserve"> </w:t>
      </w:r>
      <w:proofErr w:type="spellStart"/>
      <w:r>
        <w:t>vnwillig</w:t>
      </w:r>
      <w:proofErr w:type="spellEnd"/>
      <w:r>
        <w:t xml:space="preserve"> zu allen guten </w:t>
      </w:r>
      <w:proofErr w:type="spellStart"/>
      <w:r>
        <w:t>wercken</w:t>
      </w:r>
      <w:proofErr w:type="spellEnd"/>
      <w:r>
        <w:t xml:space="preserve">/ Als </w:t>
      </w:r>
      <w:proofErr w:type="spellStart"/>
      <w:r>
        <w:t>keüschsein</w:t>
      </w:r>
      <w:proofErr w:type="spellEnd"/>
      <w:r>
        <w:t xml:space="preserve">/ </w:t>
      </w:r>
      <w:proofErr w:type="spellStart"/>
      <w:r>
        <w:t>Eeliche</w:t>
      </w:r>
      <w:proofErr w:type="spellEnd"/>
      <w:r>
        <w:t xml:space="preserve"> </w:t>
      </w:r>
      <w:proofErr w:type="spellStart"/>
      <w:r>
        <w:t>pflicht</w:t>
      </w:r>
      <w:proofErr w:type="spellEnd"/>
      <w:r>
        <w:t xml:space="preserve"> halten/ den </w:t>
      </w:r>
      <w:proofErr w:type="spellStart"/>
      <w:r>
        <w:t>dürfftigen</w:t>
      </w:r>
      <w:proofErr w:type="spellEnd"/>
      <w:r>
        <w:t xml:space="preserve"> gelt </w:t>
      </w:r>
      <w:proofErr w:type="spellStart"/>
      <w:r>
        <w:t>leyhen</w:t>
      </w:r>
      <w:proofErr w:type="spellEnd"/>
      <w:r>
        <w:t xml:space="preserve">/ on </w:t>
      </w:r>
      <w:proofErr w:type="spellStart"/>
      <w:r>
        <w:t>hoffnung</w:t>
      </w:r>
      <w:proofErr w:type="spellEnd"/>
      <w:r>
        <w:t xml:space="preserve"> der hauptsumm/ </w:t>
      </w:r>
      <w:proofErr w:type="spellStart"/>
      <w:r>
        <w:t>vnser</w:t>
      </w:r>
      <w:proofErr w:type="spellEnd"/>
      <w:r>
        <w:t xml:space="preserve"> feind lieb haben/ </w:t>
      </w:r>
      <w:proofErr w:type="spellStart"/>
      <w:r>
        <w:t>vnd</w:t>
      </w:r>
      <w:proofErr w:type="spellEnd"/>
      <w:r>
        <w:t xml:space="preserve"> </w:t>
      </w:r>
      <w:proofErr w:type="spellStart"/>
      <w:r>
        <w:t>guts</w:t>
      </w:r>
      <w:proofErr w:type="spellEnd"/>
      <w:r>
        <w:t xml:space="preserve"> thun/ </w:t>
      </w:r>
      <w:proofErr w:type="spellStart"/>
      <w:r>
        <w:t>vnd</w:t>
      </w:r>
      <w:proofErr w:type="spellEnd"/>
      <w:r>
        <w:t xml:space="preserve"> dergleichen </w:t>
      </w:r>
      <w:proofErr w:type="spellStart"/>
      <w:r>
        <w:t>frücht</w:t>
      </w:r>
      <w:proofErr w:type="spellEnd"/>
      <w:r>
        <w:t xml:space="preserve"> des </w:t>
      </w:r>
      <w:proofErr w:type="spellStart"/>
      <w:r>
        <w:t>glaubens</w:t>
      </w:r>
      <w:proofErr w:type="spellEnd"/>
      <w:r>
        <w:t xml:space="preserve">/ zum </w:t>
      </w:r>
      <w:proofErr w:type="spellStart"/>
      <w:r>
        <w:t>Galath</w:t>
      </w:r>
      <w:proofErr w:type="spellEnd"/>
      <w:r>
        <w:t xml:space="preserve">. Die dann zu der </w:t>
      </w:r>
      <w:proofErr w:type="spellStart"/>
      <w:r>
        <w:t>eer</w:t>
      </w:r>
      <w:proofErr w:type="spellEnd"/>
      <w:r>
        <w:t xml:space="preserve"> </w:t>
      </w:r>
      <w:proofErr w:type="spellStart"/>
      <w:r>
        <w:t>vnd</w:t>
      </w:r>
      <w:proofErr w:type="spellEnd"/>
      <w:r>
        <w:t xml:space="preserve"> </w:t>
      </w:r>
      <w:proofErr w:type="spellStart"/>
      <w:r>
        <w:t>preiß</w:t>
      </w:r>
      <w:proofErr w:type="spellEnd"/>
      <w:r>
        <w:t xml:space="preserve"> Gottes dienen/ Da disputieren wir/ ob wir </w:t>
      </w:r>
      <w:proofErr w:type="spellStart"/>
      <w:r>
        <w:t>fürsehen</w:t>
      </w:r>
      <w:proofErr w:type="spellEnd"/>
      <w:r>
        <w:t xml:space="preserve"> seyen oder </w:t>
      </w:r>
      <w:proofErr w:type="spellStart"/>
      <w:r>
        <w:t>nit</w:t>
      </w:r>
      <w:proofErr w:type="spellEnd"/>
      <w:r>
        <w:t xml:space="preserve">/ zu der </w:t>
      </w:r>
      <w:proofErr w:type="spellStart"/>
      <w:r>
        <w:t>säligkait</w:t>
      </w:r>
      <w:proofErr w:type="spellEnd"/>
      <w:r>
        <w:t xml:space="preserve">/ </w:t>
      </w:r>
      <w:proofErr w:type="spellStart"/>
      <w:r>
        <w:t>vnd</w:t>
      </w:r>
      <w:proofErr w:type="spellEnd"/>
      <w:r>
        <w:t xml:space="preserve"> die </w:t>
      </w:r>
      <w:proofErr w:type="spellStart"/>
      <w:r>
        <w:t>gebott</w:t>
      </w:r>
      <w:proofErr w:type="spellEnd"/>
      <w:r>
        <w:t xml:space="preserve"> Gottes in </w:t>
      </w:r>
      <w:proofErr w:type="spellStart"/>
      <w:r>
        <w:t>mitler</w:t>
      </w:r>
      <w:proofErr w:type="spellEnd"/>
      <w:r>
        <w:t xml:space="preserve"> </w:t>
      </w:r>
      <w:proofErr w:type="spellStart"/>
      <w:r>
        <w:t>zeyt</w:t>
      </w:r>
      <w:proofErr w:type="spellEnd"/>
      <w:r>
        <w:t xml:space="preserve"> </w:t>
      </w:r>
      <w:proofErr w:type="spellStart"/>
      <w:r>
        <w:t>allso</w:t>
      </w:r>
      <w:proofErr w:type="spellEnd"/>
      <w:r>
        <w:t xml:space="preserve"> </w:t>
      </w:r>
      <w:proofErr w:type="spellStart"/>
      <w:r>
        <w:t>faren</w:t>
      </w:r>
      <w:proofErr w:type="spellEnd"/>
      <w:r>
        <w:t xml:space="preserve"> lassen/ Schafft das wir weder </w:t>
      </w:r>
      <w:proofErr w:type="spellStart"/>
      <w:r>
        <w:t>lust</w:t>
      </w:r>
      <w:proofErr w:type="spellEnd"/>
      <w:r>
        <w:t xml:space="preserve"> noch </w:t>
      </w:r>
      <w:proofErr w:type="spellStart"/>
      <w:r>
        <w:t>freüd</w:t>
      </w:r>
      <w:proofErr w:type="spellEnd"/>
      <w:r>
        <w:t xml:space="preserve"> darzu haben/ </w:t>
      </w:r>
      <w:proofErr w:type="spellStart"/>
      <w:r>
        <w:t>vnd</w:t>
      </w:r>
      <w:proofErr w:type="spellEnd"/>
      <w:r>
        <w:t xml:space="preserve"> wollen also </w:t>
      </w:r>
      <w:proofErr w:type="spellStart"/>
      <w:r>
        <w:t>vns</w:t>
      </w:r>
      <w:proofErr w:type="spellEnd"/>
      <w:r>
        <w:t xml:space="preserve"> </w:t>
      </w:r>
      <w:proofErr w:type="spellStart"/>
      <w:r>
        <w:t>glimpff</w:t>
      </w:r>
      <w:proofErr w:type="spellEnd"/>
      <w:r>
        <w:t xml:space="preserve"> </w:t>
      </w:r>
      <w:proofErr w:type="spellStart"/>
      <w:r>
        <w:t>schöpffen</w:t>
      </w:r>
      <w:proofErr w:type="spellEnd"/>
      <w:r>
        <w:t xml:space="preserve"> </w:t>
      </w:r>
      <w:proofErr w:type="spellStart"/>
      <w:r>
        <w:t>vnd</w:t>
      </w:r>
      <w:proofErr w:type="spellEnd"/>
      <w:r>
        <w:t xml:space="preserve"> suchen. </w:t>
      </w:r>
    </w:p>
    <w:p w14:paraId="5A4A562E" w14:textId="77777777" w:rsidR="008B3220" w:rsidRDefault="008B3220" w:rsidP="008B3220">
      <w:pPr>
        <w:pStyle w:val="StandardWeb"/>
      </w:pPr>
      <w:r>
        <w:t xml:space="preserve">Nun kommen wir wider </w:t>
      </w:r>
      <w:proofErr w:type="spellStart"/>
      <w:r>
        <w:t>auff</w:t>
      </w:r>
      <w:proofErr w:type="spellEnd"/>
      <w:r>
        <w:t xml:space="preserve"> Paulum/ So er spricht/ Ich bin </w:t>
      </w:r>
      <w:proofErr w:type="spellStart"/>
      <w:r>
        <w:t>gnedig</w:t>
      </w:r>
      <w:proofErr w:type="spellEnd"/>
      <w:r>
        <w:t xml:space="preserve"> nach meinem gefallen/ </w:t>
      </w:r>
      <w:proofErr w:type="spellStart"/>
      <w:r>
        <w:t>vnd</w:t>
      </w:r>
      <w:proofErr w:type="spellEnd"/>
      <w:r>
        <w:t xml:space="preserve"> welches ich mich erbarm/ des erbarme ich mich/ Nach der weiß </w:t>
      </w:r>
      <w:proofErr w:type="spellStart"/>
      <w:r>
        <w:t>antwurt</w:t>
      </w:r>
      <w:proofErr w:type="spellEnd"/>
      <w:r>
        <w:t xml:space="preserve"> auch der </w:t>
      </w:r>
      <w:proofErr w:type="spellStart"/>
      <w:r>
        <w:t>haußvatter</w:t>
      </w:r>
      <w:proofErr w:type="spellEnd"/>
      <w:r>
        <w:t xml:space="preserve">/ dem </w:t>
      </w:r>
      <w:proofErr w:type="spellStart"/>
      <w:r>
        <w:t>taglöner</w:t>
      </w:r>
      <w:proofErr w:type="spellEnd"/>
      <w:r>
        <w:t xml:space="preserve"> der wider </w:t>
      </w:r>
      <w:proofErr w:type="spellStart"/>
      <w:r>
        <w:t>jn</w:t>
      </w:r>
      <w:proofErr w:type="spellEnd"/>
      <w:r>
        <w:t xml:space="preserve"> murmelt/ </w:t>
      </w:r>
      <w:proofErr w:type="spellStart"/>
      <w:r>
        <w:t>Darumb</w:t>
      </w:r>
      <w:proofErr w:type="spellEnd"/>
      <w:r>
        <w:t xml:space="preserve"> das er </w:t>
      </w:r>
      <w:proofErr w:type="spellStart"/>
      <w:r>
        <w:t>jm</w:t>
      </w:r>
      <w:proofErr w:type="spellEnd"/>
      <w:r>
        <w:t xml:space="preserve"> die </w:t>
      </w:r>
      <w:proofErr w:type="spellStart"/>
      <w:r>
        <w:t>letsten</w:t>
      </w:r>
      <w:proofErr w:type="spellEnd"/>
      <w:r>
        <w:t xml:space="preserve"> in der </w:t>
      </w:r>
      <w:proofErr w:type="spellStart"/>
      <w:r>
        <w:t>belonung</w:t>
      </w:r>
      <w:proofErr w:type="spellEnd"/>
      <w:r>
        <w:t xml:space="preserve"> </w:t>
      </w:r>
      <w:proofErr w:type="spellStart"/>
      <w:r>
        <w:t>geleich</w:t>
      </w:r>
      <w:proofErr w:type="spellEnd"/>
      <w:r>
        <w:t xml:space="preserve"> gemacht </w:t>
      </w:r>
      <w:proofErr w:type="spellStart"/>
      <w:r>
        <w:t>hett</w:t>
      </w:r>
      <w:proofErr w:type="spellEnd"/>
      <w:r>
        <w:t xml:space="preserve">/ </w:t>
      </w:r>
      <w:proofErr w:type="spellStart"/>
      <w:r>
        <w:t>vnnd</w:t>
      </w:r>
      <w:proofErr w:type="spellEnd"/>
      <w:r>
        <w:t xml:space="preserve"> sprach/ Hab ich </w:t>
      </w:r>
      <w:proofErr w:type="spellStart"/>
      <w:r>
        <w:t>nit</w:t>
      </w:r>
      <w:proofErr w:type="spellEnd"/>
      <w:r>
        <w:t xml:space="preserve"> </w:t>
      </w:r>
      <w:proofErr w:type="spellStart"/>
      <w:r>
        <w:t>gewalt</w:t>
      </w:r>
      <w:proofErr w:type="spellEnd"/>
      <w:r>
        <w:t xml:space="preserve"> in dem </w:t>
      </w:r>
      <w:proofErr w:type="spellStart"/>
      <w:r>
        <w:t>meim</w:t>
      </w:r>
      <w:proofErr w:type="spellEnd"/>
      <w:r>
        <w:t xml:space="preserve"> </w:t>
      </w:r>
      <w:proofErr w:type="spellStart"/>
      <w:r>
        <w:t>zuthun</w:t>
      </w:r>
      <w:proofErr w:type="spellEnd"/>
      <w:r>
        <w:t xml:space="preserve"> was ich will/ </w:t>
      </w:r>
      <w:proofErr w:type="spellStart"/>
      <w:r>
        <w:t>Sihest</w:t>
      </w:r>
      <w:proofErr w:type="spellEnd"/>
      <w:r>
        <w:t xml:space="preserve"> du </w:t>
      </w:r>
      <w:proofErr w:type="spellStart"/>
      <w:r>
        <w:t>darumb</w:t>
      </w:r>
      <w:proofErr w:type="spellEnd"/>
      <w:r>
        <w:t xml:space="preserve"> </w:t>
      </w:r>
      <w:proofErr w:type="spellStart"/>
      <w:r>
        <w:t>schelchs</w:t>
      </w:r>
      <w:proofErr w:type="spellEnd"/>
      <w:r>
        <w:t xml:space="preserve"> das ich gut bin. </w:t>
      </w:r>
    </w:p>
    <w:p w14:paraId="70D91234" w14:textId="77777777" w:rsidR="008B3220" w:rsidRDefault="008B3220" w:rsidP="008B3220">
      <w:pPr>
        <w:pStyle w:val="StandardWeb"/>
      </w:pPr>
      <w:proofErr w:type="spellStart"/>
      <w:r>
        <w:t>Allso</w:t>
      </w:r>
      <w:proofErr w:type="spellEnd"/>
      <w:r>
        <w:t xml:space="preserve"> ist dir Gott nicht schuldig/ aber du </w:t>
      </w:r>
      <w:proofErr w:type="spellStart"/>
      <w:r>
        <w:t>jm</w:t>
      </w:r>
      <w:proofErr w:type="spellEnd"/>
      <w:r>
        <w:t xml:space="preserve"> was du hast/ Dann Paulus spricht/ Was hast du das du </w:t>
      </w:r>
      <w:proofErr w:type="spellStart"/>
      <w:r>
        <w:t>nit</w:t>
      </w:r>
      <w:proofErr w:type="spellEnd"/>
      <w:r>
        <w:t xml:space="preserve"> habest empfangen? als </w:t>
      </w:r>
      <w:proofErr w:type="spellStart"/>
      <w:r>
        <w:t>wolt</w:t>
      </w:r>
      <w:proofErr w:type="spellEnd"/>
      <w:r>
        <w:t xml:space="preserve"> er sagen/ Was du hast ist Gottes/ </w:t>
      </w:r>
      <w:proofErr w:type="spellStart"/>
      <w:r>
        <w:t>vnd</w:t>
      </w:r>
      <w:proofErr w:type="spellEnd"/>
      <w:r>
        <w:t xml:space="preserve"> </w:t>
      </w:r>
      <w:proofErr w:type="spellStart"/>
      <w:r>
        <w:t>nit</w:t>
      </w:r>
      <w:proofErr w:type="spellEnd"/>
      <w:r>
        <w:t xml:space="preserve"> dein/ </w:t>
      </w:r>
      <w:proofErr w:type="spellStart"/>
      <w:r>
        <w:t>Darumb</w:t>
      </w:r>
      <w:proofErr w:type="spellEnd"/>
      <w:r>
        <w:t xml:space="preserve"> sey </w:t>
      </w:r>
      <w:proofErr w:type="spellStart"/>
      <w:r>
        <w:t>danckbar</w:t>
      </w:r>
      <w:proofErr w:type="spellEnd"/>
      <w:r>
        <w:t xml:space="preserve">/ für die </w:t>
      </w:r>
      <w:proofErr w:type="spellStart"/>
      <w:r>
        <w:t>guthait</w:t>
      </w:r>
      <w:proofErr w:type="spellEnd"/>
      <w:r>
        <w:t xml:space="preserve">/ die dir Gott </w:t>
      </w:r>
      <w:proofErr w:type="spellStart"/>
      <w:r>
        <w:t>bewisen</w:t>
      </w:r>
      <w:proofErr w:type="spellEnd"/>
      <w:r>
        <w:t xml:space="preserve"> hat/ Dann es ist </w:t>
      </w:r>
      <w:proofErr w:type="spellStart"/>
      <w:r>
        <w:t>nit</w:t>
      </w:r>
      <w:proofErr w:type="spellEnd"/>
      <w:r>
        <w:t xml:space="preserve"> </w:t>
      </w:r>
      <w:proofErr w:type="spellStart"/>
      <w:r>
        <w:t>belonung</w:t>
      </w:r>
      <w:proofErr w:type="spellEnd"/>
      <w:r>
        <w:t xml:space="preserve"> </w:t>
      </w:r>
      <w:proofErr w:type="spellStart"/>
      <w:r>
        <w:t>vnd</w:t>
      </w:r>
      <w:proofErr w:type="spellEnd"/>
      <w:r>
        <w:t xml:space="preserve"> schuld/ </w:t>
      </w:r>
      <w:proofErr w:type="spellStart"/>
      <w:r>
        <w:t>zun</w:t>
      </w:r>
      <w:proofErr w:type="spellEnd"/>
      <w:r>
        <w:t xml:space="preserve"> Römern am vi. </w:t>
      </w:r>
      <w:proofErr w:type="spellStart"/>
      <w:r>
        <w:t>Wiewol</w:t>
      </w:r>
      <w:proofErr w:type="spellEnd"/>
      <w:r>
        <w:t xml:space="preserve"> die </w:t>
      </w:r>
      <w:proofErr w:type="spellStart"/>
      <w:r>
        <w:t>hailig</w:t>
      </w:r>
      <w:proofErr w:type="spellEnd"/>
      <w:r>
        <w:t xml:space="preserve"> </w:t>
      </w:r>
      <w:proofErr w:type="spellStart"/>
      <w:r>
        <w:t>schrifft</w:t>
      </w:r>
      <w:proofErr w:type="spellEnd"/>
      <w:r>
        <w:t xml:space="preserve">/ das ewig leben </w:t>
      </w:r>
      <w:proofErr w:type="spellStart"/>
      <w:r>
        <w:t>ain</w:t>
      </w:r>
      <w:proofErr w:type="spellEnd"/>
      <w:r>
        <w:t xml:space="preserve"> schuld </w:t>
      </w:r>
      <w:proofErr w:type="spellStart"/>
      <w:r>
        <w:t>vnd</w:t>
      </w:r>
      <w:proofErr w:type="spellEnd"/>
      <w:r>
        <w:t xml:space="preserve"> </w:t>
      </w:r>
      <w:proofErr w:type="spellStart"/>
      <w:r>
        <w:t>belonung</w:t>
      </w:r>
      <w:proofErr w:type="spellEnd"/>
      <w:r>
        <w:t xml:space="preserve"> nennet/ </w:t>
      </w:r>
      <w:proofErr w:type="spellStart"/>
      <w:r>
        <w:t>vmb</w:t>
      </w:r>
      <w:proofErr w:type="spellEnd"/>
      <w:r>
        <w:t xml:space="preserve"> der </w:t>
      </w:r>
      <w:proofErr w:type="spellStart"/>
      <w:r>
        <w:t>versprechung</w:t>
      </w:r>
      <w:proofErr w:type="spellEnd"/>
      <w:r>
        <w:t xml:space="preserve">/ </w:t>
      </w:r>
      <w:proofErr w:type="spellStart"/>
      <w:r>
        <w:t>vns</w:t>
      </w:r>
      <w:proofErr w:type="spellEnd"/>
      <w:r>
        <w:t xml:space="preserve"> in Christo </w:t>
      </w:r>
      <w:proofErr w:type="spellStart"/>
      <w:r>
        <w:t>verhaissen</w:t>
      </w:r>
      <w:proofErr w:type="spellEnd"/>
      <w:r>
        <w:t xml:space="preserve">/ </w:t>
      </w:r>
      <w:proofErr w:type="spellStart"/>
      <w:r>
        <w:t>vnd</w:t>
      </w:r>
      <w:proofErr w:type="spellEnd"/>
      <w:r>
        <w:t xml:space="preserve"> nicht von wegen </w:t>
      </w:r>
      <w:proofErr w:type="spellStart"/>
      <w:r>
        <w:t>vnnser</w:t>
      </w:r>
      <w:proofErr w:type="spellEnd"/>
      <w:r>
        <w:t xml:space="preserve"> </w:t>
      </w:r>
      <w:proofErr w:type="spellStart"/>
      <w:r>
        <w:t>aignen</w:t>
      </w:r>
      <w:proofErr w:type="spellEnd"/>
      <w:r>
        <w:t xml:space="preserve"> </w:t>
      </w:r>
      <w:proofErr w:type="spellStart"/>
      <w:r>
        <w:t>werck</w:t>
      </w:r>
      <w:proofErr w:type="spellEnd"/>
      <w:r>
        <w:t xml:space="preserve">/ </w:t>
      </w:r>
      <w:proofErr w:type="spellStart"/>
      <w:r>
        <w:t>vnd</w:t>
      </w:r>
      <w:proofErr w:type="spellEnd"/>
      <w:r>
        <w:t xml:space="preserve"> verdienst/ </w:t>
      </w:r>
      <w:proofErr w:type="spellStart"/>
      <w:r>
        <w:t>Dannenher</w:t>
      </w:r>
      <w:proofErr w:type="spellEnd"/>
      <w:r>
        <w:t xml:space="preserve"> auch Paulus </w:t>
      </w:r>
      <w:proofErr w:type="spellStart"/>
      <w:r>
        <w:t>weyter</w:t>
      </w:r>
      <w:proofErr w:type="spellEnd"/>
      <w:r>
        <w:t xml:space="preserve"> sagt/ So </w:t>
      </w:r>
      <w:proofErr w:type="spellStart"/>
      <w:r>
        <w:t>ligt</w:t>
      </w:r>
      <w:proofErr w:type="spellEnd"/>
      <w:r>
        <w:t xml:space="preserve"> es nun </w:t>
      </w:r>
      <w:proofErr w:type="spellStart"/>
      <w:r>
        <w:t>nit</w:t>
      </w:r>
      <w:proofErr w:type="spellEnd"/>
      <w:r>
        <w:t xml:space="preserve"> an </w:t>
      </w:r>
      <w:proofErr w:type="spellStart"/>
      <w:r>
        <w:t>yemands</w:t>
      </w:r>
      <w:proofErr w:type="spellEnd"/>
      <w:r>
        <w:t xml:space="preserve"> wöllen oder </w:t>
      </w:r>
      <w:proofErr w:type="spellStart"/>
      <w:r>
        <w:t>lauffen</w:t>
      </w:r>
      <w:proofErr w:type="spellEnd"/>
      <w:r>
        <w:t xml:space="preserve">/ Sondern an Gottes erbarmen/ Das ist mit grosser </w:t>
      </w:r>
      <w:proofErr w:type="spellStart"/>
      <w:r>
        <w:t>mü</w:t>
      </w:r>
      <w:proofErr w:type="spellEnd"/>
      <w:r>
        <w:t xml:space="preserve"> </w:t>
      </w:r>
      <w:proofErr w:type="spellStart"/>
      <w:r>
        <w:t>vnd</w:t>
      </w:r>
      <w:proofErr w:type="spellEnd"/>
      <w:r>
        <w:t xml:space="preserve"> </w:t>
      </w:r>
      <w:proofErr w:type="spellStart"/>
      <w:r>
        <w:t>arbait</w:t>
      </w:r>
      <w:proofErr w:type="spellEnd"/>
      <w:r>
        <w:t xml:space="preserve"> </w:t>
      </w:r>
      <w:proofErr w:type="spellStart"/>
      <w:r>
        <w:t>vnserer</w:t>
      </w:r>
      <w:proofErr w:type="spellEnd"/>
      <w:r>
        <w:t xml:space="preserve"> </w:t>
      </w:r>
      <w:proofErr w:type="spellStart"/>
      <w:r>
        <w:t>werck</w:t>
      </w:r>
      <w:proofErr w:type="spellEnd"/>
      <w:r>
        <w:t xml:space="preserve"> </w:t>
      </w:r>
      <w:proofErr w:type="spellStart"/>
      <w:r>
        <w:t>vnd</w:t>
      </w:r>
      <w:proofErr w:type="spellEnd"/>
      <w:r>
        <w:t xml:space="preserve"> verdienst/ werden wir das </w:t>
      </w:r>
      <w:proofErr w:type="spellStart"/>
      <w:r>
        <w:t>reych</w:t>
      </w:r>
      <w:proofErr w:type="spellEnd"/>
      <w:r>
        <w:t xml:space="preserve"> Gottes </w:t>
      </w:r>
      <w:proofErr w:type="spellStart"/>
      <w:r>
        <w:t>nit</w:t>
      </w:r>
      <w:proofErr w:type="spellEnd"/>
      <w:r>
        <w:t xml:space="preserve"> erjagen/ </w:t>
      </w:r>
      <w:proofErr w:type="spellStart"/>
      <w:r>
        <w:t>Sonder</w:t>
      </w:r>
      <w:proofErr w:type="spellEnd"/>
      <w:r>
        <w:t xml:space="preserve"> </w:t>
      </w:r>
      <w:proofErr w:type="spellStart"/>
      <w:r>
        <w:t>auß</w:t>
      </w:r>
      <w:proofErr w:type="spellEnd"/>
      <w:r>
        <w:t xml:space="preserve"> lauter </w:t>
      </w:r>
      <w:proofErr w:type="spellStart"/>
      <w:r>
        <w:t>gnad</w:t>
      </w:r>
      <w:proofErr w:type="spellEnd"/>
      <w:r>
        <w:t xml:space="preserve"> </w:t>
      </w:r>
      <w:proofErr w:type="spellStart"/>
      <w:r>
        <w:t>vnd</w:t>
      </w:r>
      <w:proofErr w:type="spellEnd"/>
      <w:r>
        <w:t xml:space="preserve"> </w:t>
      </w:r>
      <w:proofErr w:type="spellStart"/>
      <w:r>
        <w:t>barmhertzigkait</w:t>
      </w:r>
      <w:proofErr w:type="spellEnd"/>
      <w:r>
        <w:t xml:space="preserve"> werden </w:t>
      </w:r>
      <w:proofErr w:type="spellStart"/>
      <w:r>
        <w:t>wirß</w:t>
      </w:r>
      <w:proofErr w:type="spellEnd"/>
      <w:r>
        <w:t xml:space="preserve"> ererben. </w:t>
      </w:r>
    </w:p>
    <w:p w14:paraId="529C3985" w14:textId="77777777" w:rsidR="008B3220" w:rsidRDefault="008B3220" w:rsidP="008B3220">
      <w:pPr>
        <w:pStyle w:val="StandardWeb"/>
      </w:pPr>
      <w:r>
        <w:t xml:space="preserve">So sprich ich </w:t>
      </w:r>
      <w:proofErr w:type="spellStart"/>
      <w:r>
        <w:t>widerumb</w:t>
      </w:r>
      <w:proofErr w:type="spellEnd"/>
      <w:r>
        <w:t xml:space="preserve">/ </w:t>
      </w:r>
      <w:proofErr w:type="spellStart"/>
      <w:r>
        <w:t>Warumb</w:t>
      </w:r>
      <w:proofErr w:type="spellEnd"/>
      <w:r>
        <w:t xml:space="preserve"> schafft </w:t>
      </w:r>
      <w:proofErr w:type="spellStart"/>
      <w:r>
        <w:t>Got</w:t>
      </w:r>
      <w:proofErr w:type="spellEnd"/>
      <w:r>
        <w:t xml:space="preserve"> die </w:t>
      </w:r>
      <w:proofErr w:type="spellStart"/>
      <w:r>
        <w:t>gotlosen</w:t>
      </w:r>
      <w:proofErr w:type="spellEnd"/>
      <w:r>
        <w:t xml:space="preserve">? Als </w:t>
      </w:r>
      <w:proofErr w:type="spellStart"/>
      <w:r>
        <w:t>Pharaonem</w:t>
      </w:r>
      <w:proofErr w:type="spellEnd"/>
      <w:r>
        <w:t xml:space="preserve">/Esau/ </w:t>
      </w:r>
      <w:proofErr w:type="spellStart"/>
      <w:r>
        <w:t>vnd</w:t>
      </w:r>
      <w:proofErr w:type="spellEnd"/>
      <w:r>
        <w:t xml:space="preserve"> dergleichen/ Antwort der Apostel/ Dann die </w:t>
      </w:r>
      <w:proofErr w:type="spellStart"/>
      <w:r>
        <w:t>schrifft</w:t>
      </w:r>
      <w:proofErr w:type="spellEnd"/>
      <w:r>
        <w:t xml:space="preserve"> sagt zu Pharao/ Eben darumb hab ich dich erweckt/ das ich an dir mein macht </w:t>
      </w:r>
      <w:proofErr w:type="spellStart"/>
      <w:r>
        <w:t>erzaige</w:t>
      </w:r>
      <w:proofErr w:type="spellEnd"/>
      <w:r>
        <w:t xml:space="preserve">/ auf das mein </w:t>
      </w:r>
      <w:proofErr w:type="spellStart"/>
      <w:r>
        <w:t>nam</w:t>
      </w:r>
      <w:proofErr w:type="spellEnd"/>
      <w:r>
        <w:t xml:space="preserve"> verkündiget </w:t>
      </w:r>
      <w:proofErr w:type="spellStart"/>
      <w:r>
        <w:t>werd</w:t>
      </w:r>
      <w:proofErr w:type="spellEnd"/>
      <w:r>
        <w:t xml:space="preserve"> in allen landen/ das ist </w:t>
      </w:r>
      <w:proofErr w:type="spellStart"/>
      <w:r>
        <w:t>souil</w:t>
      </w:r>
      <w:proofErr w:type="spellEnd"/>
      <w:r>
        <w:t xml:space="preserve">/ Die </w:t>
      </w:r>
      <w:proofErr w:type="spellStart"/>
      <w:r>
        <w:t>gotlosen</w:t>
      </w:r>
      <w:proofErr w:type="spellEnd"/>
      <w:r>
        <w:t xml:space="preserve"> dienen zum </w:t>
      </w:r>
      <w:proofErr w:type="spellStart"/>
      <w:r>
        <w:t>preyß</w:t>
      </w:r>
      <w:proofErr w:type="spellEnd"/>
      <w:r>
        <w:t xml:space="preserve">/ </w:t>
      </w:r>
      <w:proofErr w:type="spellStart"/>
      <w:r>
        <w:t>baide</w:t>
      </w:r>
      <w:proofErr w:type="spellEnd"/>
      <w:r>
        <w:t xml:space="preserve"> Gottes </w:t>
      </w:r>
      <w:proofErr w:type="spellStart"/>
      <w:r>
        <w:t>gericht</w:t>
      </w:r>
      <w:proofErr w:type="spellEnd"/>
      <w:r>
        <w:t xml:space="preserve"> </w:t>
      </w:r>
      <w:proofErr w:type="spellStart"/>
      <w:r>
        <w:t>vnd</w:t>
      </w:r>
      <w:proofErr w:type="spellEnd"/>
      <w:r>
        <w:t xml:space="preserve"> </w:t>
      </w:r>
      <w:proofErr w:type="spellStart"/>
      <w:r>
        <w:t>gerechtigkait</w:t>
      </w:r>
      <w:proofErr w:type="spellEnd"/>
      <w:r>
        <w:t xml:space="preserve">/ die </w:t>
      </w:r>
      <w:proofErr w:type="spellStart"/>
      <w:r>
        <w:t>gotsäligen</w:t>
      </w:r>
      <w:proofErr w:type="spellEnd"/>
      <w:r>
        <w:t xml:space="preserve"> aber/ </w:t>
      </w:r>
      <w:proofErr w:type="spellStart"/>
      <w:r>
        <w:t>seind</w:t>
      </w:r>
      <w:proofErr w:type="spellEnd"/>
      <w:r>
        <w:t xml:space="preserve"> erschaffen zum </w:t>
      </w:r>
      <w:proofErr w:type="spellStart"/>
      <w:r>
        <w:t>preyß</w:t>
      </w:r>
      <w:proofErr w:type="spellEnd"/>
      <w:r>
        <w:t xml:space="preserve">/ </w:t>
      </w:r>
      <w:proofErr w:type="spellStart"/>
      <w:r>
        <w:t>baide</w:t>
      </w:r>
      <w:proofErr w:type="spellEnd"/>
      <w:r>
        <w:t xml:space="preserve"> der </w:t>
      </w:r>
      <w:proofErr w:type="spellStart"/>
      <w:r>
        <w:t>gnade</w:t>
      </w:r>
      <w:proofErr w:type="spellEnd"/>
      <w:r>
        <w:t xml:space="preserve"> </w:t>
      </w:r>
      <w:proofErr w:type="spellStart"/>
      <w:r>
        <w:t>vnd</w:t>
      </w:r>
      <w:proofErr w:type="spellEnd"/>
      <w:r>
        <w:t xml:space="preserve"> </w:t>
      </w:r>
      <w:proofErr w:type="spellStart"/>
      <w:r>
        <w:t>barmhertzigkait</w:t>
      </w:r>
      <w:proofErr w:type="spellEnd"/>
      <w:r>
        <w:t xml:space="preserve"> Gottes/ </w:t>
      </w:r>
      <w:proofErr w:type="spellStart"/>
      <w:r>
        <w:t>vnd</w:t>
      </w:r>
      <w:proofErr w:type="spellEnd"/>
      <w:r>
        <w:t xml:space="preserve"> also auf </w:t>
      </w:r>
      <w:proofErr w:type="spellStart"/>
      <w:r>
        <w:t>baiden</w:t>
      </w:r>
      <w:proofErr w:type="spellEnd"/>
      <w:r>
        <w:t xml:space="preserve"> </w:t>
      </w:r>
      <w:proofErr w:type="spellStart"/>
      <w:r>
        <w:t>tailen</w:t>
      </w:r>
      <w:proofErr w:type="spellEnd"/>
      <w:r>
        <w:t xml:space="preserve">/ </w:t>
      </w:r>
      <w:proofErr w:type="spellStart"/>
      <w:r>
        <w:t>sy</w:t>
      </w:r>
      <w:proofErr w:type="spellEnd"/>
      <w:r>
        <w:t xml:space="preserve"> zur zier </w:t>
      </w:r>
      <w:proofErr w:type="spellStart"/>
      <w:r>
        <w:t>vnd</w:t>
      </w:r>
      <w:proofErr w:type="spellEnd"/>
      <w:r>
        <w:t xml:space="preserve"> der </w:t>
      </w:r>
      <w:proofErr w:type="spellStart"/>
      <w:r>
        <w:t>ordnung</w:t>
      </w:r>
      <w:proofErr w:type="spellEnd"/>
      <w:r>
        <w:t xml:space="preserve"> Gottes/ So erbarmet er sich nun/ welches er will/ </w:t>
      </w:r>
      <w:proofErr w:type="spellStart"/>
      <w:r>
        <w:t>vnd</w:t>
      </w:r>
      <w:proofErr w:type="spellEnd"/>
      <w:r>
        <w:t xml:space="preserve"> verstockt welchen er will/ Wie auch </w:t>
      </w:r>
      <w:proofErr w:type="spellStart"/>
      <w:r>
        <w:t>geschriben</w:t>
      </w:r>
      <w:proofErr w:type="spellEnd"/>
      <w:r>
        <w:t xml:space="preserve"> </w:t>
      </w:r>
      <w:proofErr w:type="spellStart"/>
      <w:r>
        <w:t>steet</w:t>
      </w:r>
      <w:proofErr w:type="spellEnd"/>
      <w:r>
        <w:t xml:space="preserve"> in </w:t>
      </w:r>
      <w:proofErr w:type="spellStart"/>
      <w:r>
        <w:t>sprüchen</w:t>
      </w:r>
      <w:proofErr w:type="spellEnd"/>
      <w:r>
        <w:t xml:space="preserve"> Salomonis am xvi. Er hat alle ding </w:t>
      </w:r>
      <w:proofErr w:type="spellStart"/>
      <w:r>
        <w:t>vmb</w:t>
      </w:r>
      <w:proofErr w:type="spellEnd"/>
      <w:r>
        <w:t xml:space="preserve"> sein </w:t>
      </w:r>
      <w:proofErr w:type="spellStart"/>
      <w:r>
        <w:t>selbs</w:t>
      </w:r>
      <w:proofErr w:type="spellEnd"/>
      <w:r>
        <w:t xml:space="preserve"> willen gemacht/ damit er </w:t>
      </w:r>
      <w:proofErr w:type="spellStart"/>
      <w:r>
        <w:t>erzaige</w:t>
      </w:r>
      <w:proofErr w:type="spellEnd"/>
      <w:r>
        <w:t xml:space="preserve"> die macht seines </w:t>
      </w:r>
      <w:proofErr w:type="spellStart"/>
      <w:r>
        <w:t>zorns</w:t>
      </w:r>
      <w:proofErr w:type="spellEnd"/>
      <w:r>
        <w:t xml:space="preserve">/ </w:t>
      </w:r>
      <w:proofErr w:type="spellStart"/>
      <w:r>
        <w:t>vnd</w:t>
      </w:r>
      <w:proofErr w:type="spellEnd"/>
      <w:r>
        <w:t xml:space="preserve"> den reichtumb seiner </w:t>
      </w:r>
      <w:proofErr w:type="spellStart"/>
      <w:r>
        <w:t>gnaden</w:t>
      </w:r>
      <w:proofErr w:type="spellEnd"/>
      <w:r>
        <w:t xml:space="preserve">. </w:t>
      </w:r>
    </w:p>
    <w:p w14:paraId="4E577B0F" w14:textId="77777777" w:rsidR="008B3220" w:rsidRDefault="008B3220" w:rsidP="008B3220">
      <w:pPr>
        <w:pStyle w:val="StandardWeb"/>
      </w:pPr>
      <w:proofErr w:type="spellStart"/>
      <w:r>
        <w:t>Hierauß</w:t>
      </w:r>
      <w:proofErr w:type="spellEnd"/>
      <w:r>
        <w:t xml:space="preserve"> entspringt nun die ander frag/ So </w:t>
      </w:r>
      <w:proofErr w:type="spellStart"/>
      <w:r>
        <w:t>baide</w:t>
      </w:r>
      <w:proofErr w:type="spellEnd"/>
      <w:r>
        <w:t xml:space="preserve"> gutes </w:t>
      </w:r>
      <w:proofErr w:type="spellStart"/>
      <w:r>
        <w:t>vnd</w:t>
      </w:r>
      <w:proofErr w:type="spellEnd"/>
      <w:r>
        <w:t xml:space="preserve"> böses </w:t>
      </w:r>
      <w:proofErr w:type="spellStart"/>
      <w:r>
        <w:t>auß</w:t>
      </w:r>
      <w:proofErr w:type="spellEnd"/>
      <w:r>
        <w:t xml:space="preserve"> seinem willen/ </w:t>
      </w:r>
      <w:proofErr w:type="spellStart"/>
      <w:r>
        <w:t>geschicht</w:t>
      </w:r>
      <w:proofErr w:type="spellEnd"/>
      <w:r>
        <w:t xml:space="preserve">/ </w:t>
      </w:r>
      <w:proofErr w:type="spellStart"/>
      <w:r>
        <w:t>Warumb</w:t>
      </w:r>
      <w:proofErr w:type="spellEnd"/>
      <w:r>
        <w:t xml:space="preserve"> klaget er an/ strafft </w:t>
      </w:r>
      <w:proofErr w:type="spellStart"/>
      <w:r>
        <w:t>vnd</w:t>
      </w:r>
      <w:proofErr w:type="spellEnd"/>
      <w:r>
        <w:t xml:space="preserve"> </w:t>
      </w:r>
      <w:proofErr w:type="spellStart"/>
      <w:r>
        <w:t>verdampt</w:t>
      </w:r>
      <w:proofErr w:type="spellEnd"/>
      <w:r>
        <w:t xml:space="preserve"> die </w:t>
      </w:r>
      <w:proofErr w:type="spellStart"/>
      <w:r>
        <w:t>gotlosen</w:t>
      </w:r>
      <w:proofErr w:type="spellEnd"/>
      <w:r>
        <w:t xml:space="preserve">? </w:t>
      </w:r>
      <w:proofErr w:type="spellStart"/>
      <w:r>
        <w:t>Dise</w:t>
      </w:r>
      <w:proofErr w:type="spellEnd"/>
      <w:r>
        <w:t xml:space="preserve"> frag der </w:t>
      </w:r>
      <w:proofErr w:type="spellStart"/>
      <w:r>
        <w:t>klugling</w:t>
      </w:r>
      <w:proofErr w:type="spellEnd"/>
      <w:r>
        <w:t xml:space="preserve"> </w:t>
      </w:r>
      <w:proofErr w:type="spellStart"/>
      <w:r>
        <w:t>vnd</w:t>
      </w:r>
      <w:proofErr w:type="spellEnd"/>
      <w:r>
        <w:t xml:space="preserve"> </w:t>
      </w:r>
      <w:proofErr w:type="spellStart"/>
      <w:r>
        <w:t>naßweysen</w:t>
      </w:r>
      <w:proofErr w:type="spellEnd"/>
      <w:r>
        <w:t xml:space="preserve">/ bringt auch Paulus </w:t>
      </w:r>
      <w:proofErr w:type="spellStart"/>
      <w:r>
        <w:t>auff</w:t>
      </w:r>
      <w:proofErr w:type="spellEnd"/>
      <w:r>
        <w:t xml:space="preserve">/ da er spricht/ So sagst du zu mir/ was schuldiget er dann </w:t>
      </w:r>
      <w:proofErr w:type="spellStart"/>
      <w:r>
        <w:t>vns</w:t>
      </w:r>
      <w:proofErr w:type="spellEnd"/>
      <w:r>
        <w:t xml:space="preserve">/ wer </w:t>
      </w:r>
      <w:proofErr w:type="spellStart"/>
      <w:r>
        <w:t>kan</w:t>
      </w:r>
      <w:proofErr w:type="spellEnd"/>
      <w:r>
        <w:t xml:space="preserve"> seinem willen </w:t>
      </w:r>
      <w:proofErr w:type="spellStart"/>
      <w:r>
        <w:t>widersteen</w:t>
      </w:r>
      <w:proofErr w:type="spellEnd"/>
      <w:r>
        <w:t xml:space="preserve">/ dann alle ding geschehen nach seinem willen/ welchem </w:t>
      </w:r>
      <w:proofErr w:type="spellStart"/>
      <w:r>
        <w:t>nyemandt</w:t>
      </w:r>
      <w:proofErr w:type="spellEnd"/>
      <w:r>
        <w:t xml:space="preserve"> </w:t>
      </w:r>
      <w:proofErr w:type="spellStart"/>
      <w:r>
        <w:t>widersteen</w:t>
      </w:r>
      <w:proofErr w:type="spellEnd"/>
      <w:r>
        <w:t xml:space="preserve"> </w:t>
      </w:r>
      <w:proofErr w:type="spellStart"/>
      <w:r>
        <w:t>kan</w:t>
      </w:r>
      <w:proofErr w:type="spellEnd"/>
      <w:r>
        <w:t xml:space="preserve">/ wie dann auch Joseph zu seinen </w:t>
      </w:r>
      <w:proofErr w:type="spellStart"/>
      <w:r>
        <w:t>brüdern</w:t>
      </w:r>
      <w:proofErr w:type="spellEnd"/>
      <w:r>
        <w:t xml:space="preserve"> redet/ wie droben gehört/ </w:t>
      </w:r>
      <w:proofErr w:type="spellStart"/>
      <w:r>
        <w:t>vnd</w:t>
      </w:r>
      <w:proofErr w:type="spellEnd"/>
      <w:r>
        <w:t xml:space="preserve"> der Prediger spricht/ </w:t>
      </w:r>
      <w:proofErr w:type="spellStart"/>
      <w:r>
        <w:t>Sihe</w:t>
      </w:r>
      <w:proofErr w:type="spellEnd"/>
      <w:r>
        <w:t xml:space="preserve"> an die </w:t>
      </w:r>
      <w:proofErr w:type="spellStart"/>
      <w:r>
        <w:t>werck</w:t>
      </w:r>
      <w:proofErr w:type="spellEnd"/>
      <w:r>
        <w:t xml:space="preserve"> Gottes/ dann wer </w:t>
      </w:r>
      <w:proofErr w:type="spellStart"/>
      <w:r>
        <w:t>kan</w:t>
      </w:r>
      <w:proofErr w:type="spellEnd"/>
      <w:r>
        <w:t xml:space="preserve"> das schlecht machen/ das er </w:t>
      </w:r>
      <w:proofErr w:type="spellStart"/>
      <w:r>
        <w:t>krümpt</w:t>
      </w:r>
      <w:proofErr w:type="spellEnd"/>
      <w:r>
        <w:t xml:space="preserve">/ So antwortet nun der Apostel/ Ja </w:t>
      </w:r>
      <w:proofErr w:type="spellStart"/>
      <w:r>
        <w:t>vil</w:t>
      </w:r>
      <w:proofErr w:type="spellEnd"/>
      <w:r>
        <w:t xml:space="preserve"> </w:t>
      </w:r>
      <w:proofErr w:type="spellStart"/>
      <w:r>
        <w:t>mer</w:t>
      </w:r>
      <w:proofErr w:type="spellEnd"/>
      <w:r>
        <w:t xml:space="preserve"> </w:t>
      </w:r>
      <w:proofErr w:type="spellStart"/>
      <w:r>
        <w:t>zeücht</w:t>
      </w:r>
      <w:proofErr w:type="spellEnd"/>
      <w:r>
        <w:t xml:space="preserve"> er den menschlichen sinn/ von solchen fürwitzigen </w:t>
      </w:r>
      <w:proofErr w:type="spellStart"/>
      <w:r>
        <w:t>dancken</w:t>
      </w:r>
      <w:proofErr w:type="spellEnd"/>
      <w:r>
        <w:t xml:space="preserve">/ dann an </w:t>
      </w:r>
      <w:proofErr w:type="spellStart"/>
      <w:r>
        <w:t>disem</w:t>
      </w:r>
      <w:proofErr w:type="spellEnd"/>
      <w:r>
        <w:t xml:space="preserve"> </w:t>
      </w:r>
      <w:proofErr w:type="spellStart"/>
      <w:r>
        <w:t>ort</w:t>
      </w:r>
      <w:proofErr w:type="spellEnd"/>
      <w:r>
        <w:t xml:space="preserve"> ist </w:t>
      </w:r>
      <w:proofErr w:type="spellStart"/>
      <w:r>
        <w:t>ain</w:t>
      </w:r>
      <w:proofErr w:type="spellEnd"/>
      <w:r>
        <w:t xml:space="preserve"> </w:t>
      </w:r>
      <w:proofErr w:type="spellStart"/>
      <w:r>
        <w:t>vnbegreiflich</w:t>
      </w:r>
      <w:proofErr w:type="spellEnd"/>
      <w:r>
        <w:t xml:space="preserve"> </w:t>
      </w:r>
      <w:proofErr w:type="spellStart"/>
      <w:r>
        <w:t>gehaimnuß</w:t>
      </w:r>
      <w:proofErr w:type="spellEnd"/>
      <w:r>
        <w:t xml:space="preserve">/ welches </w:t>
      </w:r>
      <w:proofErr w:type="spellStart"/>
      <w:r>
        <w:t>vnser</w:t>
      </w:r>
      <w:proofErr w:type="spellEnd"/>
      <w:r>
        <w:t xml:space="preserve"> verstand </w:t>
      </w:r>
      <w:proofErr w:type="spellStart"/>
      <w:r>
        <w:t>nit</w:t>
      </w:r>
      <w:proofErr w:type="spellEnd"/>
      <w:r>
        <w:t xml:space="preserve"> </w:t>
      </w:r>
      <w:proofErr w:type="spellStart"/>
      <w:r>
        <w:t>erraichen</w:t>
      </w:r>
      <w:proofErr w:type="spellEnd"/>
      <w:r>
        <w:t xml:space="preserve"> </w:t>
      </w:r>
      <w:proofErr w:type="spellStart"/>
      <w:r>
        <w:t>kan</w:t>
      </w:r>
      <w:proofErr w:type="spellEnd"/>
      <w:r>
        <w:t xml:space="preserve">/ Nemlich/ in dem das </w:t>
      </w:r>
      <w:proofErr w:type="spellStart"/>
      <w:r>
        <w:t>Got</w:t>
      </w:r>
      <w:proofErr w:type="spellEnd"/>
      <w:r>
        <w:t xml:space="preserve"> die </w:t>
      </w:r>
      <w:proofErr w:type="spellStart"/>
      <w:r>
        <w:t>sünd</w:t>
      </w:r>
      <w:proofErr w:type="spellEnd"/>
      <w:r>
        <w:t xml:space="preserve"> wölle/ </w:t>
      </w:r>
      <w:proofErr w:type="spellStart"/>
      <w:r>
        <w:t>vnd</w:t>
      </w:r>
      <w:proofErr w:type="spellEnd"/>
      <w:r>
        <w:t xml:space="preserve"> doch </w:t>
      </w:r>
      <w:proofErr w:type="spellStart"/>
      <w:r>
        <w:t>aigentlich</w:t>
      </w:r>
      <w:proofErr w:type="spellEnd"/>
      <w:r>
        <w:t xml:space="preserve"> die selbig hasse/ </w:t>
      </w:r>
      <w:proofErr w:type="spellStart"/>
      <w:r>
        <w:t>Darumb</w:t>
      </w:r>
      <w:proofErr w:type="spellEnd"/>
      <w:r>
        <w:t xml:space="preserve"> auch Paulus </w:t>
      </w:r>
      <w:proofErr w:type="spellStart"/>
      <w:r>
        <w:t>solchs</w:t>
      </w:r>
      <w:proofErr w:type="spellEnd"/>
      <w:r>
        <w:t xml:space="preserve"> </w:t>
      </w:r>
      <w:proofErr w:type="spellStart"/>
      <w:r>
        <w:t>gehaimnuß</w:t>
      </w:r>
      <w:proofErr w:type="spellEnd"/>
      <w:r>
        <w:t xml:space="preserve"> </w:t>
      </w:r>
      <w:proofErr w:type="spellStart"/>
      <w:r>
        <w:t>nit</w:t>
      </w:r>
      <w:proofErr w:type="spellEnd"/>
      <w:r>
        <w:t xml:space="preserve"> </w:t>
      </w:r>
      <w:proofErr w:type="spellStart"/>
      <w:r>
        <w:t>außdruckt</w:t>
      </w:r>
      <w:proofErr w:type="spellEnd"/>
      <w:r>
        <w:t xml:space="preserve">/ </w:t>
      </w:r>
      <w:proofErr w:type="spellStart"/>
      <w:r>
        <w:t>sonder</w:t>
      </w:r>
      <w:proofErr w:type="spellEnd"/>
      <w:r>
        <w:t xml:space="preserve"> gleich </w:t>
      </w:r>
      <w:proofErr w:type="spellStart"/>
      <w:r>
        <w:t>spötlich</w:t>
      </w:r>
      <w:proofErr w:type="spellEnd"/>
      <w:r>
        <w:t xml:space="preserve"> </w:t>
      </w:r>
      <w:proofErr w:type="spellStart"/>
      <w:r>
        <w:t>dauon</w:t>
      </w:r>
      <w:proofErr w:type="spellEnd"/>
      <w:r>
        <w:t xml:space="preserve"> schreckt/ </w:t>
      </w:r>
      <w:proofErr w:type="spellStart"/>
      <w:r>
        <w:t>vnd</w:t>
      </w:r>
      <w:proofErr w:type="spellEnd"/>
      <w:r>
        <w:t xml:space="preserve"> sagt/ Ja lieber </w:t>
      </w:r>
      <w:proofErr w:type="spellStart"/>
      <w:r>
        <w:t>mensch</w:t>
      </w:r>
      <w:proofErr w:type="spellEnd"/>
      <w:r>
        <w:t xml:space="preserve">/ wer </w:t>
      </w:r>
      <w:proofErr w:type="spellStart"/>
      <w:r>
        <w:t>bistu</w:t>
      </w:r>
      <w:proofErr w:type="spellEnd"/>
      <w:r>
        <w:t xml:space="preserve"> dann/ das du mit </w:t>
      </w:r>
      <w:proofErr w:type="spellStart"/>
      <w:r>
        <w:t>got</w:t>
      </w:r>
      <w:proofErr w:type="spellEnd"/>
      <w:r>
        <w:t xml:space="preserve"> rechten </w:t>
      </w:r>
      <w:proofErr w:type="spellStart"/>
      <w:r>
        <w:t>wilt</w:t>
      </w:r>
      <w:proofErr w:type="spellEnd"/>
      <w:r>
        <w:t xml:space="preserve">/ Spricht auch </w:t>
      </w:r>
      <w:proofErr w:type="spellStart"/>
      <w:r>
        <w:t>ain</w:t>
      </w:r>
      <w:proofErr w:type="spellEnd"/>
      <w:r>
        <w:t xml:space="preserve"> </w:t>
      </w:r>
      <w:proofErr w:type="spellStart"/>
      <w:r>
        <w:t>werck</w:t>
      </w:r>
      <w:proofErr w:type="spellEnd"/>
      <w:r>
        <w:t xml:space="preserve"> zu seinem </w:t>
      </w:r>
      <w:proofErr w:type="spellStart"/>
      <w:r>
        <w:t>maister</w:t>
      </w:r>
      <w:proofErr w:type="spellEnd"/>
      <w:r>
        <w:t xml:space="preserve">/ </w:t>
      </w:r>
      <w:proofErr w:type="spellStart"/>
      <w:r>
        <w:t>warumb</w:t>
      </w:r>
      <w:proofErr w:type="spellEnd"/>
      <w:r>
        <w:t xml:space="preserve"> machst du mich also/ Hat </w:t>
      </w:r>
      <w:proofErr w:type="spellStart"/>
      <w:r>
        <w:t>nit</w:t>
      </w:r>
      <w:proofErr w:type="spellEnd"/>
      <w:r>
        <w:t xml:space="preserve"> </w:t>
      </w:r>
      <w:proofErr w:type="spellStart"/>
      <w:r>
        <w:t>ain</w:t>
      </w:r>
      <w:proofErr w:type="spellEnd"/>
      <w:r>
        <w:t xml:space="preserve"> </w:t>
      </w:r>
      <w:proofErr w:type="spellStart"/>
      <w:r>
        <w:t>haffner</w:t>
      </w:r>
      <w:proofErr w:type="spellEnd"/>
      <w:r>
        <w:t xml:space="preserve"> macht/ </w:t>
      </w:r>
      <w:proofErr w:type="spellStart"/>
      <w:r>
        <w:t>auß</w:t>
      </w:r>
      <w:proofErr w:type="spellEnd"/>
      <w:r>
        <w:t xml:space="preserve"> </w:t>
      </w:r>
      <w:proofErr w:type="spellStart"/>
      <w:r>
        <w:t>ainem</w:t>
      </w:r>
      <w:proofErr w:type="spellEnd"/>
      <w:r>
        <w:t xml:space="preserve"> klumpen zumachen/ </w:t>
      </w:r>
      <w:proofErr w:type="spellStart"/>
      <w:r>
        <w:t>ain</w:t>
      </w:r>
      <w:proofErr w:type="spellEnd"/>
      <w:r>
        <w:t xml:space="preserve"> </w:t>
      </w:r>
      <w:proofErr w:type="spellStart"/>
      <w:r>
        <w:t>faß</w:t>
      </w:r>
      <w:proofErr w:type="spellEnd"/>
      <w:r>
        <w:t xml:space="preserve"> zu den </w:t>
      </w:r>
      <w:proofErr w:type="spellStart"/>
      <w:r>
        <w:t>eeren</w:t>
      </w:r>
      <w:proofErr w:type="spellEnd"/>
      <w:r>
        <w:t xml:space="preserve">/ </w:t>
      </w:r>
      <w:proofErr w:type="spellStart"/>
      <w:r>
        <w:t>vnd</w:t>
      </w:r>
      <w:proofErr w:type="spellEnd"/>
      <w:r>
        <w:t xml:space="preserve"> das ander zu der </w:t>
      </w:r>
      <w:proofErr w:type="spellStart"/>
      <w:r>
        <w:t>vneer</w:t>
      </w:r>
      <w:proofErr w:type="spellEnd"/>
      <w:r>
        <w:t xml:space="preserve">/ Welchen </w:t>
      </w:r>
      <w:proofErr w:type="spellStart"/>
      <w:r>
        <w:t>spruch</w:t>
      </w:r>
      <w:proofErr w:type="spellEnd"/>
      <w:r>
        <w:t xml:space="preserve"> Paulus gezogen hat/ </w:t>
      </w:r>
      <w:proofErr w:type="spellStart"/>
      <w:r>
        <w:t>auß</w:t>
      </w:r>
      <w:proofErr w:type="spellEnd"/>
      <w:r>
        <w:t xml:space="preserve"> dem </w:t>
      </w:r>
      <w:proofErr w:type="spellStart"/>
      <w:r>
        <w:t>propheten</w:t>
      </w:r>
      <w:proofErr w:type="spellEnd"/>
      <w:r>
        <w:t xml:space="preserve"> </w:t>
      </w:r>
      <w:proofErr w:type="spellStart"/>
      <w:r>
        <w:t>Isaia</w:t>
      </w:r>
      <w:proofErr w:type="spellEnd"/>
      <w:r>
        <w:t xml:space="preserve">. Da er </w:t>
      </w:r>
      <w:proofErr w:type="spellStart"/>
      <w:r>
        <w:t>allso</w:t>
      </w:r>
      <w:proofErr w:type="spellEnd"/>
      <w:r>
        <w:t xml:space="preserve"> spricht. Wee dem/ der mit seinem </w:t>
      </w:r>
      <w:proofErr w:type="spellStart"/>
      <w:r>
        <w:t>schöpffer</w:t>
      </w:r>
      <w:proofErr w:type="spellEnd"/>
      <w:r>
        <w:t xml:space="preserve"> </w:t>
      </w:r>
      <w:proofErr w:type="spellStart"/>
      <w:r>
        <w:t>zancket</w:t>
      </w:r>
      <w:proofErr w:type="spellEnd"/>
      <w:r>
        <w:t xml:space="preserve">/ das </w:t>
      </w:r>
      <w:proofErr w:type="spellStart"/>
      <w:r>
        <w:t>gefäß</w:t>
      </w:r>
      <w:proofErr w:type="spellEnd"/>
      <w:r>
        <w:t xml:space="preserve"> mit dem </w:t>
      </w:r>
      <w:proofErr w:type="spellStart"/>
      <w:r>
        <w:t>maister</w:t>
      </w:r>
      <w:proofErr w:type="spellEnd"/>
      <w:r>
        <w:t xml:space="preserve">/ Wirt auch das </w:t>
      </w:r>
      <w:proofErr w:type="spellStart"/>
      <w:r>
        <w:t>gefäß</w:t>
      </w:r>
      <w:proofErr w:type="spellEnd"/>
      <w:r>
        <w:t xml:space="preserve"> sprechen zum </w:t>
      </w:r>
      <w:proofErr w:type="spellStart"/>
      <w:r>
        <w:t>maister</w:t>
      </w:r>
      <w:proofErr w:type="spellEnd"/>
      <w:r>
        <w:t xml:space="preserve">: was </w:t>
      </w:r>
      <w:proofErr w:type="spellStart"/>
      <w:r>
        <w:t>wilt</w:t>
      </w:r>
      <w:proofErr w:type="spellEnd"/>
      <w:r>
        <w:t xml:space="preserve"> </w:t>
      </w:r>
      <w:proofErr w:type="spellStart"/>
      <w:r>
        <w:t>auß</w:t>
      </w:r>
      <w:proofErr w:type="spellEnd"/>
      <w:r>
        <w:t xml:space="preserve"> mir machen/ </w:t>
      </w:r>
      <w:proofErr w:type="spellStart"/>
      <w:r>
        <w:t>vnd</w:t>
      </w:r>
      <w:proofErr w:type="spellEnd"/>
      <w:r>
        <w:t xml:space="preserve"> machest </w:t>
      </w:r>
      <w:proofErr w:type="spellStart"/>
      <w:r>
        <w:t>ain</w:t>
      </w:r>
      <w:proofErr w:type="spellEnd"/>
      <w:r>
        <w:t xml:space="preserve"> </w:t>
      </w:r>
      <w:proofErr w:type="spellStart"/>
      <w:r>
        <w:t>werck</w:t>
      </w:r>
      <w:proofErr w:type="spellEnd"/>
      <w:r>
        <w:t xml:space="preserve"> on </w:t>
      </w:r>
      <w:proofErr w:type="spellStart"/>
      <w:r>
        <w:t>hend</w:t>
      </w:r>
      <w:proofErr w:type="spellEnd"/>
      <w:r>
        <w:t xml:space="preserve">/ das ist/ du hast es also grob </w:t>
      </w:r>
      <w:proofErr w:type="spellStart"/>
      <w:r>
        <w:t>vngestalt</w:t>
      </w:r>
      <w:proofErr w:type="spellEnd"/>
      <w:r>
        <w:t xml:space="preserve"> gemacht als ob du es on </w:t>
      </w:r>
      <w:proofErr w:type="spellStart"/>
      <w:r>
        <w:t>hend</w:t>
      </w:r>
      <w:proofErr w:type="spellEnd"/>
      <w:r>
        <w:t xml:space="preserve"> gemacht </w:t>
      </w:r>
      <w:proofErr w:type="spellStart"/>
      <w:r>
        <w:t>hettest</w:t>
      </w:r>
      <w:proofErr w:type="spellEnd"/>
      <w:r>
        <w:t xml:space="preserve">/ Wee dem der zum </w:t>
      </w:r>
      <w:proofErr w:type="spellStart"/>
      <w:r>
        <w:t>vatter</w:t>
      </w:r>
      <w:proofErr w:type="spellEnd"/>
      <w:r>
        <w:t xml:space="preserve"> spricht/ </w:t>
      </w:r>
      <w:proofErr w:type="spellStart"/>
      <w:r>
        <w:t>vnd</w:t>
      </w:r>
      <w:proofErr w:type="spellEnd"/>
      <w:r>
        <w:t xml:space="preserve"> zu seiner </w:t>
      </w:r>
      <w:proofErr w:type="spellStart"/>
      <w:r>
        <w:t>mutter</w:t>
      </w:r>
      <w:proofErr w:type="spellEnd"/>
      <w:r>
        <w:t xml:space="preserve">/ was </w:t>
      </w:r>
      <w:proofErr w:type="spellStart"/>
      <w:r>
        <w:t>gepirest</w:t>
      </w:r>
      <w:proofErr w:type="spellEnd"/>
      <w:r>
        <w:t xml:space="preserve"> du/ Als </w:t>
      </w:r>
      <w:proofErr w:type="spellStart"/>
      <w:r>
        <w:t>wolt</w:t>
      </w:r>
      <w:proofErr w:type="spellEnd"/>
      <w:r>
        <w:t xml:space="preserve"> er sagen/ </w:t>
      </w:r>
      <w:proofErr w:type="spellStart"/>
      <w:r>
        <w:t>Nyemandt</w:t>
      </w:r>
      <w:proofErr w:type="spellEnd"/>
      <w:r>
        <w:t xml:space="preserve"> spricht zu seinem </w:t>
      </w:r>
      <w:proofErr w:type="spellStart"/>
      <w:r>
        <w:t>vatter</w:t>
      </w:r>
      <w:proofErr w:type="spellEnd"/>
      <w:r>
        <w:t xml:space="preserve"> </w:t>
      </w:r>
      <w:proofErr w:type="spellStart"/>
      <w:r>
        <w:t>warumb</w:t>
      </w:r>
      <w:proofErr w:type="spellEnd"/>
      <w:r>
        <w:t xml:space="preserve"> </w:t>
      </w:r>
      <w:proofErr w:type="spellStart"/>
      <w:r>
        <w:t>gebürest</w:t>
      </w:r>
      <w:proofErr w:type="spellEnd"/>
      <w:r>
        <w:t xml:space="preserve"> du mich/ </w:t>
      </w:r>
      <w:proofErr w:type="spellStart"/>
      <w:r>
        <w:t>vnd</w:t>
      </w:r>
      <w:proofErr w:type="spellEnd"/>
      <w:r>
        <w:t xml:space="preserve"> </w:t>
      </w:r>
      <w:proofErr w:type="spellStart"/>
      <w:r>
        <w:t>obs</w:t>
      </w:r>
      <w:proofErr w:type="spellEnd"/>
      <w:r>
        <w:t xml:space="preserve"> </w:t>
      </w:r>
      <w:proofErr w:type="spellStart"/>
      <w:r>
        <w:t>ainer</w:t>
      </w:r>
      <w:proofErr w:type="spellEnd"/>
      <w:r>
        <w:t xml:space="preserve"> </w:t>
      </w:r>
      <w:proofErr w:type="spellStart"/>
      <w:r>
        <w:t>sprech</w:t>
      </w:r>
      <w:proofErr w:type="spellEnd"/>
      <w:r>
        <w:t xml:space="preserve"> wer </w:t>
      </w:r>
      <w:proofErr w:type="spellStart"/>
      <w:r>
        <w:t>wol</w:t>
      </w:r>
      <w:proofErr w:type="spellEnd"/>
      <w:r>
        <w:t xml:space="preserve"> </w:t>
      </w:r>
      <w:proofErr w:type="spellStart"/>
      <w:r>
        <w:t>werdt</w:t>
      </w:r>
      <w:proofErr w:type="spellEnd"/>
      <w:r>
        <w:t xml:space="preserve"> der </w:t>
      </w:r>
      <w:proofErr w:type="spellStart"/>
      <w:r>
        <w:t>verdamnuß</w:t>
      </w:r>
      <w:proofErr w:type="spellEnd"/>
      <w:r>
        <w:t xml:space="preserve">/ Noch </w:t>
      </w:r>
      <w:proofErr w:type="spellStart"/>
      <w:r>
        <w:t>vil</w:t>
      </w:r>
      <w:proofErr w:type="spellEnd"/>
      <w:r>
        <w:t xml:space="preserve"> </w:t>
      </w:r>
      <w:proofErr w:type="spellStart"/>
      <w:r>
        <w:t>meer</w:t>
      </w:r>
      <w:proofErr w:type="spellEnd"/>
      <w:r>
        <w:t xml:space="preserve">/ wer sich also wider </w:t>
      </w:r>
      <w:proofErr w:type="spellStart"/>
      <w:r>
        <w:t>Got</w:t>
      </w:r>
      <w:proofErr w:type="spellEnd"/>
      <w:r>
        <w:t xml:space="preserve"> setzte/ </w:t>
      </w:r>
      <w:proofErr w:type="spellStart"/>
      <w:r>
        <w:t>vnd</w:t>
      </w:r>
      <w:proofErr w:type="spellEnd"/>
      <w:r>
        <w:t xml:space="preserve"> sprechen </w:t>
      </w:r>
      <w:proofErr w:type="spellStart"/>
      <w:r>
        <w:t>wolt</w:t>
      </w:r>
      <w:proofErr w:type="spellEnd"/>
      <w:r>
        <w:t xml:space="preserve">/ </w:t>
      </w:r>
      <w:proofErr w:type="spellStart"/>
      <w:r>
        <w:t>Warumb</w:t>
      </w:r>
      <w:proofErr w:type="spellEnd"/>
      <w:r>
        <w:t xml:space="preserve"> hast du mich </w:t>
      </w:r>
      <w:proofErr w:type="spellStart"/>
      <w:r>
        <w:t>sunst</w:t>
      </w:r>
      <w:proofErr w:type="spellEnd"/>
      <w:r>
        <w:t xml:space="preserve"> oder so geschaffen/ der ist der </w:t>
      </w:r>
      <w:proofErr w:type="spellStart"/>
      <w:r>
        <w:t>verdamnuß</w:t>
      </w:r>
      <w:proofErr w:type="spellEnd"/>
      <w:r>
        <w:t xml:space="preserve"> </w:t>
      </w:r>
      <w:proofErr w:type="spellStart"/>
      <w:r>
        <w:t>werdt</w:t>
      </w:r>
      <w:proofErr w:type="spellEnd"/>
      <w:r>
        <w:t xml:space="preserve">/ Solchen </w:t>
      </w:r>
      <w:proofErr w:type="spellStart"/>
      <w:r>
        <w:t>freuel</w:t>
      </w:r>
      <w:proofErr w:type="spellEnd"/>
      <w:r>
        <w:t xml:space="preserve"> hat </w:t>
      </w:r>
      <w:proofErr w:type="spellStart"/>
      <w:r>
        <w:t>got</w:t>
      </w:r>
      <w:proofErr w:type="spellEnd"/>
      <w:r>
        <w:t xml:space="preserve"> wollen brechen/ durch </w:t>
      </w:r>
      <w:proofErr w:type="spellStart"/>
      <w:r>
        <w:t>Hieremiam</w:t>
      </w:r>
      <w:proofErr w:type="spellEnd"/>
      <w:r>
        <w:t xml:space="preserve">. Da </w:t>
      </w:r>
      <w:proofErr w:type="spellStart"/>
      <w:r>
        <w:t>erzu</w:t>
      </w:r>
      <w:proofErr w:type="spellEnd"/>
      <w:r>
        <w:t xml:space="preserve"> </w:t>
      </w:r>
      <w:proofErr w:type="spellStart"/>
      <w:r>
        <w:t>jm</w:t>
      </w:r>
      <w:proofErr w:type="spellEnd"/>
      <w:r>
        <w:t xml:space="preserve"> spricht/ Stand </w:t>
      </w:r>
      <w:proofErr w:type="spellStart"/>
      <w:r>
        <w:t>auff</w:t>
      </w:r>
      <w:proofErr w:type="spellEnd"/>
      <w:r>
        <w:t xml:space="preserve"> </w:t>
      </w:r>
      <w:proofErr w:type="spellStart"/>
      <w:r>
        <w:t>vnd</w:t>
      </w:r>
      <w:proofErr w:type="spellEnd"/>
      <w:r>
        <w:t xml:space="preserve"> </w:t>
      </w:r>
      <w:proofErr w:type="spellStart"/>
      <w:r>
        <w:t>zeüch</w:t>
      </w:r>
      <w:proofErr w:type="spellEnd"/>
      <w:r>
        <w:t xml:space="preserve"> hin in </w:t>
      </w:r>
      <w:proofErr w:type="spellStart"/>
      <w:r>
        <w:t>ains</w:t>
      </w:r>
      <w:proofErr w:type="spellEnd"/>
      <w:r>
        <w:t xml:space="preserve"> </w:t>
      </w:r>
      <w:proofErr w:type="spellStart"/>
      <w:r>
        <w:t>haffners</w:t>
      </w:r>
      <w:proofErr w:type="spellEnd"/>
      <w:r>
        <w:t xml:space="preserve"> </w:t>
      </w:r>
      <w:proofErr w:type="spellStart"/>
      <w:r>
        <w:t>hauß</w:t>
      </w:r>
      <w:proofErr w:type="spellEnd"/>
      <w:r>
        <w:t xml:space="preserve">/ </w:t>
      </w:r>
      <w:proofErr w:type="spellStart"/>
      <w:r>
        <w:t>vnd</w:t>
      </w:r>
      <w:proofErr w:type="spellEnd"/>
      <w:r>
        <w:t xml:space="preserve"> daselbst wirst du mein </w:t>
      </w:r>
      <w:proofErr w:type="spellStart"/>
      <w:r>
        <w:t>wort</w:t>
      </w:r>
      <w:proofErr w:type="spellEnd"/>
      <w:r>
        <w:t xml:space="preserve"> hören. Ich </w:t>
      </w:r>
      <w:proofErr w:type="spellStart"/>
      <w:r>
        <w:t>zoch</w:t>
      </w:r>
      <w:proofErr w:type="spellEnd"/>
      <w:r>
        <w:t xml:space="preserve"> hinab in des </w:t>
      </w:r>
      <w:proofErr w:type="spellStart"/>
      <w:r>
        <w:t>haffners</w:t>
      </w:r>
      <w:proofErr w:type="spellEnd"/>
      <w:r>
        <w:t xml:space="preserve"> </w:t>
      </w:r>
      <w:proofErr w:type="spellStart"/>
      <w:r>
        <w:t>hauß</w:t>
      </w:r>
      <w:proofErr w:type="spellEnd"/>
      <w:r>
        <w:t xml:space="preserve">/ </w:t>
      </w:r>
      <w:proofErr w:type="spellStart"/>
      <w:r>
        <w:t>vnd</w:t>
      </w:r>
      <w:proofErr w:type="spellEnd"/>
      <w:r>
        <w:t xml:space="preserve"> </w:t>
      </w:r>
      <w:proofErr w:type="spellStart"/>
      <w:r>
        <w:t>sihe</w:t>
      </w:r>
      <w:proofErr w:type="spellEnd"/>
      <w:r>
        <w:t xml:space="preserve">/ da machet er sein </w:t>
      </w:r>
      <w:proofErr w:type="spellStart"/>
      <w:r>
        <w:t>faß</w:t>
      </w:r>
      <w:proofErr w:type="spellEnd"/>
      <w:r>
        <w:t xml:space="preserve"> </w:t>
      </w:r>
      <w:proofErr w:type="spellStart"/>
      <w:r>
        <w:t>auß</w:t>
      </w:r>
      <w:proofErr w:type="spellEnd"/>
      <w:r>
        <w:t xml:space="preserve"> dem </w:t>
      </w:r>
      <w:proofErr w:type="spellStart"/>
      <w:r>
        <w:t>laimen</w:t>
      </w:r>
      <w:proofErr w:type="spellEnd"/>
      <w:r>
        <w:t xml:space="preserve">/ </w:t>
      </w:r>
      <w:proofErr w:type="spellStart"/>
      <w:r>
        <w:t>auff</w:t>
      </w:r>
      <w:proofErr w:type="spellEnd"/>
      <w:r>
        <w:t xml:space="preserve"> dem </w:t>
      </w:r>
      <w:proofErr w:type="spellStart"/>
      <w:r>
        <w:t>rad</w:t>
      </w:r>
      <w:proofErr w:type="spellEnd"/>
      <w:r>
        <w:t xml:space="preserve">/ </w:t>
      </w:r>
      <w:proofErr w:type="spellStart"/>
      <w:r>
        <w:t>vnd</w:t>
      </w:r>
      <w:proofErr w:type="spellEnd"/>
      <w:r>
        <w:t xml:space="preserve"> das </w:t>
      </w:r>
      <w:proofErr w:type="spellStart"/>
      <w:r>
        <w:t>faß</w:t>
      </w:r>
      <w:proofErr w:type="spellEnd"/>
      <w:r>
        <w:t xml:space="preserve"> so er macht mit seinen </w:t>
      </w:r>
      <w:proofErr w:type="spellStart"/>
      <w:r>
        <w:t>henden</w:t>
      </w:r>
      <w:proofErr w:type="spellEnd"/>
      <w:r>
        <w:t xml:space="preserve">/ zerbrach er/ </w:t>
      </w:r>
      <w:proofErr w:type="spellStart"/>
      <w:r>
        <w:t>vnd</w:t>
      </w:r>
      <w:proofErr w:type="spellEnd"/>
      <w:r>
        <w:t xml:space="preserve"> er </w:t>
      </w:r>
      <w:proofErr w:type="spellStart"/>
      <w:r>
        <w:t>keret</w:t>
      </w:r>
      <w:proofErr w:type="spellEnd"/>
      <w:r>
        <w:t xml:space="preserve"> sich </w:t>
      </w:r>
      <w:proofErr w:type="spellStart"/>
      <w:r>
        <w:t>vnd</w:t>
      </w:r>
      <w:proofErr w:type="spellEnd"/>
      <w:r>
        <w:t xml:space="preserve"> machet </w:t>
      </w:r>
      <w:proofErr w:type="spellStart"/>
      <w:r>
        <w:t>ain</w:t>
      </w:r>
      <w:proofErr w:type="spellEnd"/>
      <w:r>
        <w:t xml:space="preserve"> anders </w:t>
      </w:r>
      <w:proofErr w:type="spellStart"/>
      <w:r>
        <w:t>darauß</w:t>
      </w:r>
      <w:proofErr w:type="spellEnd"/>
      <w:r>
        <w:t xml:space="preserve">/ wie es </w:t>
      </w:r>
      <w:proofErr w:type="spellStart"/>
      <w:r>
        <w:t>jm</w:t>
      </w:r>
      <w:proofErr w:type="spellEnd"/>
      <w:r>
        <w:t xml:space="preserve"> gefiel zu machen vor seinen </w:t>
      </w:r>
      <w:proofErr w:type="spellStart"/>
      <w:r>
        <w:t>augen</w:t>
      </w:r>
      <w:proofErr w:type="spellEnd"/>
      <w:r>
        <w:t xml:space="preserve">/ Da redet der </w:t>
      </w:r>
      <w:proofErr w:type="spellStart"/>
      <w:r>
        <w:t>herr</w:t>
      </w:r>
      <w:proofErr w:type="spellEnd"/>
      <w:r>
        <w:t xml:space="preserve"> zu mir </w:t>
      </w:r>
      <w:proofErr w:type="spellStart"/>
      <w:r>
        <w:t>vnd</w:t>
      </w:r>
      <w:proofErr w:type="spellEnd"/>
      <w:r>
        <w:t xml:space="preserve"> sprach/ Ist im </w:t>
      </w:r>
      <w:proofErr w:type="spellStart"/>
      <w:r>
        <w:t>nit</w:t>
      </w:r>
      <w:proofErr w:type="spellEnd"/>
      <w:r>
        <w:t xml:space="preserve"> also/ </w:t>
      </w:r>
      <w:proofErr w:type="spellStart"/>
      <w:r>
        <w:t>Geleich</w:t>
      </w:r>
      <w:proofErr w:type="spellEnd"/>
      <w:r>
        <w:t xml:space="preserve"> wie der </w:t>
      </w:r>
      <w:proofErr w:type="spellStart"/>
      <w:r>
        <w:t>haffner</w:t>
      </w:r>
      <w:proofErr w:type="spellEnd"/>
      <w:r>
        <w:t xml:space="preserve"> dem </w:t>
      </w:r>
      <w:proofErr w:type="spellStart"/>
      <w:r>
        <w:t>gethon</w:t>
      </w:r>
      <w:proofErr w:type="spellEnd"/>
      <w:r>
        <w:t xml:space="preserve"> hat/ Also </w:t>
      </w:r>
      <w:proofErr w:type="spellStart"/>
      <w:r>
        <w:t>kan</w:t>
      </w:r>
      <w:proofErr w:type="spellEnd"/>
      <w:r>
        <w:t xml:space="preserve"> ich auch/ mit dir Israel thun </w:t>
      </w:r>
      <w:proofErr w:type="spellStart"/>
      <w:r>
        <w:t>vnd</w:t>
      </w:r>
      <w:proofErr w:type="spellEnd"/>
      <w:r>
        <w:t xml:space="preserve"> </w:t>
      </w:r>
      <w:proofErr w:type="spellStart"/>
      <w:r>
        <w:t>handlen</w:t>
      </w:r>
      <w:proofErr w:type="spellEnd"/>
      <w:r>
        <w:t xml:space="preserve">/ spricht der </w:t>
      </w:r>
      <w:proofErr w:type="spellStart"/>
      <w:r>
        <w:t>herr</w:t>
      </w:r>
      <w:proofErr w:type="spellEnd"/>
      <w:r>
        <w:t xml:space="preserve">/ </w:t>
      </w:r>
      <w:proofErr w:type="spellStart"/>
      <w:r>
        <w:t>vnd</w:t>
      </w:r>
      <w:proofErr w:type="spellEnd"/>
      <w:r>
        <w:t xml:space="preserve"> sich wie der </w:t>
      </w:r>
      <w:proofErr w:type="spellStart"/>
      <w:r>
        <w:t>laim</w:t>
      </w:r>
      <w:proofErr w:type="spellEnd"/>
      <w:r>
        <w:t xml:space="preserve"> in der </w:t>
      </w:r>
      <w:proofErr w:type="spellStart"/>
      <w:r>
        <w:t>hand</w:t>
      </w:r>
      <w:proofErr w:type="spellEnd"/>
      <w:r>
        <w:t xml:space="preserve"> des </w:t>
      </w:r>
      <w:proofErr w:type="spellStart"/>
      <w:r>
        <w:t>haffners</w:t>
      </w:r>
      <w:proofErr w:type="spellEnd"/>
      <w:r>
        <w:t xml:space="preserve"> ist/ also bist du </w:t>
      </w:r>
      <w:proofErr w:type="spellStart"/>
      <w:r>
        <w:t>hauß</w:t>
      </w:r>
      <w:proofErr w:type="spellEnd"/>
      <w:r>
        <w:t xml:space="preserve"> Israel in meiner </w:t>
      </w:r>
      <w:proofErr w:type="spellStart"/>
      <w:r>
        <w:t>hand</w:t>
      </w:r>
      <w:proofErr w:type="spellEnd"/>
      <w:r>
        <w:t xml:space="preserve"> </w:t>
      </w:r>
      <w:proofErr w:type="spellStart"/>
      <w:r>
        <w:t>vnd</w:t>
      </w:r>
      <w:proofErr w:type="spellEnd"/>
      <w:r>
        <w:t xml:space="preserve"> </w:t>
      </w:r>
      <w:proofErr w:type="spellStart"/>
      <w:r>
        <w:t>gewalt</w:t>
      </w:r>
      <w:proofErr w:type="spellEnd"/>
      <w:r>
        <w:t xml:space="preserve">/ </w:t>
      </w:r>
      <w:proofErr w:type="spellStart"/>
      <w:r>
        <w:t>Darumb</w:t>
      </w:r>
      <w:proofErr w:type="spellEnd"/>
      <w:r>
        <w:t xml:space="preserve"> sollen wir </w:t>
      </w:r>
      <w:proofErr w:type="spellStart"/>
      <w:r>
        <w:t>vns</w:t>
      </w:r>
      <w:proofErr w:type="spellEnd"/>
      <w:r>
        <w:t xml:space="preserve"> </w:t>
      </w:r>
      <w:proofErr w:type="spellStart"/>
      <w:r>
        <w:t>jm</w:t>
      </w:r>
      <w:proofErr w:type="spellEnd"/>
      <w:r>
        <w:t xml:space="preserve"> ergeben/ </w:t>
      </w:r>
      <w:proofErr w:type="spellStart"/>
      <w:r>
        <w:t>vnd</w:t>
      </w:r>
      <w:proofErr w:type="spellEnd"/>
      <w:r>
        <w:t xml:space="preserve"> </w:t>
      </w:r>
      <w:proofErr w:type="spellStart"/>
      <w:r>
        <w:t>haimstellen</w:t>
      </w:r>
      <w:proofErr w:type="spellEnd"/>
      <w:r>
        <w:t xml:space="preserve">/ zu seinem </w:t>
      </w:r>
      <w:proofErr w:type="spellStart"/>
      <w:r>
        <w:t>preyß</w:t>
      </w:r>
      <w:proofErr w:type="spellEnd"/>
      <w:r>
        <w:t xml:space="preserve">/ </w:t>
      </w:r>
      <w:proofErr w:type="spellStart"/>
      <w:r>
        <w:t>eeren</w:t>
      </w:r>
      <w:proofErr w:type="spellEnd"/>
      <w:r>
        <w:t xml:space="preserve">/ </w:t>
      </w:r>
      <w:proofErr w:type="spellStart"/>
      <w:r>
        <w:t>vnd</w:t>
      </w:r>
      <w:proofErr w:type="spellEnd"/>
      <w:r>
        <w:t xml:space="preserve"> </w:t>
      </w:r>
      <w:proofErr w:type="spellStart"/>
      <w:r>
        <w:t>wolgefallen</w:t>
      </w:r>
      <w:proofErr w:type="spellEnd"/>
      <w:r>
        <w:t xml:space="preserve">/ Es sey zum </w:t>
      </w:r>
      <w:proofErr w:type="spellStart"/>
      <w:r>
        <w:t>zorn</w:t>
      </w:r>
      <w:proofErr w:type="spellEnd"/>
      <w:r>
        <w:t xml:space="preserve">/ oder zum reichtumb seiner </w:t>
      </w:r>
      <w:proofErr w:type="spellStart"/>
      <w:r>
        <w:t>gnaden</w:t>
      </w:r>
      <w:proofErr w:type="spellEnd"/>
      <w:r>
        <w:t xml:space="preserve"> an </w:t>
      </w:r>
      <w:proofErr w:type="spellStart"/>
      <w:r>
        <w:t>vns</w:t>
      </w:r>
      <w:proofErr w:type="spellEnd"/>
      <w:r>
        <w:t xml:space="preserve"> zu eröffnen/ dieweil </w:t>
      </w:r>
      <w:proofErr w:type="spellStart"/>
      <w:r>
        <w:t>sy</w:t>
      </w:r>
      <w:proofErr w:type="spellEnd"/>
      <w:r>
        <w:t xml:space="preserve"> </w:t>
      </w:r>
      <w:proofErr w:type="spellStart"/>
      <w:r>
        <w:t>ye</w:t>
      </w:r>
      <w:proofErr w:type="spellEnd"/>
      <w:r>
        <w:t xml:space="preserve"> </w:t>
      </w:r>
      <w:proofErr w:type="spellStart"/>
      <w:r>
        <w:t>baide</w:t>
      </w:r>
      <w:proofErr w:type="spellEnd"/>
      <w:r>
        <w:t xml:space="preserve"> kund müssen </w:t>
      </w:r>
      <w:proofErr w:type="spellStart"/>
      <w:r>
        <w:t>thon</w:t>
      </w:r>
      <w:proofErr w:type="spellEnd"/>
      <w:r>
        <w:t xml:space="preserve"> werden/ wie Paulus </w:t>
      </w:r>
      <w:proofErr w:type="spellStart"/>
      <w:r>
        <w:t>weyter</w:t>
      </w:r>
      <w:proofErr w:type="spellEnd"/>
      <w:r>
        <w:t xml:space="preserve"> </w:t>
      </w:r>
      <w:proofErr w:type="spellStart"/>
      <w:r>
        <w:t>anzaigt</w:t>
      </w:r>
      <w:proofErr w:type="spellEnd"/>
      <w:r>
        <w:t xml:space="preserve">/ so er spricht. </w:t>
      </w:r>
    </w:p>
    <w:p w14:paraId="0D18BCD4" w14:textId="77777777" w:rsidR="008B3220" w:rsidRDefault="008B3220" w:rsidP="008B3220">
      <w:pPr>
        <w:pStyle w:val="StandardWeb"/>
      </w:pPr>
      <w:r>
        <w:t xml:space="preserve">Derhalben/ do </w:t>
      </w:r>
      <w:proofErr w:type="spellStart"/>
      <w:r>
        <w:t>Got</w:t>
      </w:r>
      <w:proofErr w:type="spellEnd"/>
      <w:r>
        <w:t xml:space="preserve"> </w:t>
      </w:r>
      <w:proofErr w:type="spellStart"/>
      <w:r>
        <w:t>wolt</w:t>
      </w:r>
      <w:proofErr w:type="spellEnd"/>
      <w:r>
        <w:t xml:space="preserve"> </w:t>
      </w:r>
      <w:proofErr w:type="spellStart"/>
      <w:r>
        <w:t>zron</w:t>
      </w:r>
      <w:proofErr w:type="spellEnd"/>
      <w:r>
        <w:t xml:space="preserve"> </w:t>
      </w:r>
      <w:proofErr w:type="spellStart"/>
      <w:r>
        <w:t>erzaigen</w:t>
      </w:r>
      <w:proofErr w:type="spellEnd"/>
      <w:r>
        <w:t xml:space="preserve">/ </w:t>
      </w:r>
      <w:proofErr w:type="spellStart"/>
      <w:r>
        <w:t>vnnd</w:t>
      </w:r>
      <w:proofErr w:type="spellEnd"/>
      <w:r>
        <w:t xml:space="preserve"> kund thun sein </w:t>
      </w:r>
      <w:proofErr w:type="spellStart"/>
      <w:r>
        <w:t>vermügen</w:t>
      </w:r>
      <w:proofErr w:type="spellEnd"/>
      <w:r>
        <w:t xml:space="preserve">/ Hat er mit grosser </w:t>
      </w:r>
      <w:proofErr w:type="spellStart"/>
      <w:r>
        <w:t>gedult</w:t>
      </w:r>
      <w:proofErr w:type="spellEnd"/>
      <w:r>
        <w:t xml:space="preserve"> herfür bracht/ die </w:t>
      </w:r>
      <w:proofErr w:type="spellStart"/>
      <w:r>
        <w:t>gefäß</w:t>
      </w:r>
      <w:proofErr w:type="spellEnd"/>
      <w:r>
        <w:t xml:space="preserve"> des </w:t>
      </w:r>
      <w:proofErr w:type="spellStart"/>
      <w:r>
        <w:t>zorens</w:t>
      </w:r>
      <w:proofErr w:type="spellEnd"/>
      <w:r>
        <w:t xml:space="preserve">/ die da </w:t>
      </w:r>
      <w:proofErr w:type="spellStart"/>
      <w:r>
        <w:t>zugericht</w:t>
      </w:r>
      <w:proofErr w:type="spellEnd"/>
      <w:r>
        <w:t xml:space="preserve"> </w:t>
      </w:r>
      <w:proofErr w:type="spellStart"/>
      <w:r>
        <w:t>seind</w:t>
      </w:r>
      <w:proofErr w:type="spellEnd"/>
      <w:r>
        <w:t xml:space="preserve">/ zu der </w:t>
      </w:r>
      <w:proofErr w:type="spellStart"/>
      <w:r>
        <w:t>verdamnuß</w:t>
      </w:r>
      <w:proofErr w:type="spellEnd"/>
      <w:r>
        <w:t xml:space="preserve">/ auf das er kund </w:t>
      </w:r>
      <w:proofErr w:type="spellStart"/>
      <w:r>
        <w:t>thet</w:t>
      </w:r>
      <w:proofErr w:type="spellEnd"/>
      <w:r>
        <w:t xml:space="preserve">/ den </w:t>
      </w:r>
      <w:proofErr w:type="spellStart"/>
      <w:r>
        <w:t>reychtumb</w:t>
      </w:r>
      <w:proofErr w:type="spellEnd"/>
      <w:r>
        <w:t xml:space="preserve"> seiner </w:t>
      </w:r>
      <w:proofErr w:type="spellStart"/>
      <w:r>
        <w:t>herrlichhait</w:t>
      </w:r>
      <w:proofErr w:type="spellEnd"/>
      <w:r>
        <w:t xml:space="preserve">/ über die </w:t>
      </w:r>
      <w:proofErr w:type="spellStart"/>
      <w:r>
        <w:t>gefäß</w:t>
      </w:r>
      <w:proofErr w:type="spellEnd"/>
      <w:r>
        <w:t xml:space="preserve"> der </w:t>
      </w:r>
      <w:proofErr w:type="spellStart"/>
      <w:r>
        <w:t>barmhertzigkait</w:t>
      </w:r>
      <w:proofErr w:type="spellEnd"/>
      <w:r>
        <w:t xml:space="preserve">/ die er </w:t>
      </w:r>
      <w:proofErr w:type="spellStart"/>
      <w:r>
        <w:t>berait</w:t>
      </w:r>
      <w:proofErr w:type="spellEnd"/>
      <w:r>
        <w:t xml:space="preserve"> hat zur </w:t>
      </w:r>
      <w:proofErr w:type="spellStart"/>
      <w:r>
        <w:t>herrlichhait</w:t>
      </w:r>
      <w:proofErr w:type="spellEnd"/>
      <w:r>
        <w:t xml:space="preserve">. Dergleichen spricht Pau. In </w:t>
      </w:r>
      <w:proofErr w:type="spellStart"/>
      <w:r>
        <w:t>ainem</w:t>
      </w:r>
      <w:proofErr w:type="spellEnd"/>
      <w:r>
        <w:t xml:space="preserve"> grossen </w:t>
      </w:r>
      <w:proofErr w:type="spellStart"/>
      <w:r>
        <w:t>hauß</w:t>
      </w:r>
      <w:proofErr w:type="spellEnd"/>
      <w:r>
        <w:t xml:space="preserve"> aber </w:t>
      </w:r>
      <w:proofErr w:type="spellStart"/>
      <w:r>
        <w:t>seind</w:t>
      </w:r>
      <w:proofErr w:type="spellEnd"/>
      <w:r>
        <w:t xml:space="preserve"> </w:t>
      </w:r>
      <w:proofErr w:type="spellStart"/>
      <w:r>
        <w:t>nit</w:t>
      </w:r>
      <w:proofErr w:type="spellEnd"/>
      <w:r>
        <w:t xml:space="preserve"> allein </w:t>
      </w:r>
      <w:proofErr w:type="spellStart"/>
      <w:r>
        <w:t>guldine</w:t>
      </w:r>
      <w:proofErr w:type="spellEnd"/>
      <w:r>
        <w:t xml:space="preserve"> </w:t>
      </w:r>
      <w:proofErr w:type="spellStart"/>
      <w:r>
        <w:t>vnd</w:t>
      </w:r>
      <w:proofErr w:type="spellEnd"/>
      <w:r>
        <w:t xml:space="preserve"> silbern </w:t>
      </w:r>
      <w:proofErr w:type="spellStart"/>
      <w:r>
        <w:t>gefäß</w:t>
      </w:r>
      <w:proofErr w:type="spellEnd"/>
      <w:r>
        <w:t xml:space="preserve"> </w:t>
      </w:r>
      <w:proofErr w:type="spellStart"/>
      <w:r>
        <w:t>sonder</w:t>
      </w:r>
      <w:proofErr w:type="spellEnd"/>
      <w:r>
        <w:t xml:space="preserve"> auch </w:t>
      </w:r>
      <w:proofErr w:type="spellStart"/>
      <w:r>
        <w:t>hiltzin</w:t>
      </w:r>
      <w:proofErr w:type="spellEnd"/>
      <w:r>
        <w:t xml:space="preserve">/ </w:t>
      </w:r>
      <w:proofErr w:type="spellStart"/>
      <w:r>
        <w:t>vnd</w:t>
      </w:r>
      <w:proofErr w:type="spellEnd"/>
      <w:r>
        <w:t xml:space="preserve"> </w:t>
      </w:r>
      <w:proofErr w:type="spellStart"/>
      <w:r>
        <w:t>irdin</w:t>
      </w:r>
      <w:proofErr w:type="spellEnd"/>
      <w:r>
        <w:t xml:space="preserve">/ </w:t>
      </w:r>
      <w:proofErr w:type="spellStart"/>
      <w:r>
        <w:t>vnd</w:t>
      </w:r>
      <w:proofErr w:type="spellEnd"/>
      <w:r>
        <w:t xml:space="preserve"> </w:t>
      </w:r>
      <w:proofErr w:type="spellStart"/>
      <w:r>
        <w:t>etlich</w:t>
      </w:r>
      <w:proofErr w:type="spellEnd"/>
      <w:r>
        <w:t xml:space="preserve"> </w:t>
      </w:r>
      <w:proofErr w:type="spellStart"/>
      <w:r>
        <w:t>zun</w:t>
      </w:r>
      <w:proofErr w:type="spellEnd"/>
      <w:r>
        <w:t xml:space="preserve"> </w:t>
      </w:r>
      <w:proofErr w:type="spellStart"/>
      <w:r>
        <w:t>eeren</w:t>
      </w:r>
      <w:proofErr w:type="spellEnd"/>
      <w:r>
        <w:t xml:space="preserve">/ </w:t>
      </w:r>
      <w:proofErr w:type="spellStart"/>
      <w:r>
        <w:t>etlich</w:t>
      </w:r>
      <w:proofErr w:type="spellEnd"/>
      <w:r>
        <w:t xml:space="preserve"> aber zu den </w:t>
      </w:r>
      <w:proofErr w:type="spellStart"/>
      <w:r>
        <w:t>vneeren</w:t>
      </w:r>
      <w:proofErr w:type="spellEnd"/>
      <w:r>
        <w:t xml:space="preserve">. </w:t>
      </w:r>
    </w:p>
    <w:p w14:paraId="0910C458" w14:textId="77777777" w:rsidR="008B3220" w:rsidRDefault="008B3220" w:rsidP="008B3220">
      <w:pPr>
        <w:pStyle w:val="StandardWeb"/>
      </w:pPr>
      <w:proofErr w:type="spellStart"/>
      <w:r>
        <w:t>Dise</w:t>
      </w:r>
      <w:proofErr w:type="spellEnd"/>
      <w:r>
        <w:t xml:space="preserve"> </w:t>
      </w:r>
      <w:proofErr w:type="spellStart"/>
      <w:r>
        <w:t>zwu</w:t>
      </w:r>
      <w:proofErr w:type="spellEnd"/>
      <w:r>
        <w:t xml:space="preserve"> frag/ hat Paulus an wollen </w:t>
      </w:r>
      <w:proofErr w:type="spellStart"/>
      <w:r>
        <w:t>zaigen</w:t>
      </w:r>
      <w:proofErr w:type="spellEnd"/>
      <w:r>
        <w:t xml:space="preserve">/ das er </w:t>
      </w:r>
      <w:proofErr w:type="spellStart"/>
      <w:r>
        <w:t>zuuorkeme</w:t>
      </w:r>
      <w:proofErr w:type="spellEnd"/>
      <w:r>
        <w:t xml:space="preserve">/ der fürwitzigen </w:t>
      </w:r>
      <w:proofErr w:type="spellStart"/>
      <w:r>
        <w:t>klughait</w:t>
      </w:r>
      <w:proofErr w:type="spellEnd"/>
      <w:r>
        <w:t xml:space="preserve"> </w:t>
      </w:r>
      <w:proofErr w:type="spellStart"/>
      <w:r>
        <w:t>vnsers</w:t>
      </w:r>
      <w:proofErr w:type="spellEnd"/>
      <w:r>
        <w:t xml:space="preserve"> </w:t>
      </w:r>
      <w:proofErr w:type="spellStart"/>
      <w:r>
        <w:t>flaischs</w:t>
      </w:r>
      <w:proofErr w:type="spellEnd"/>
      <w:r>
        <w:t xml:space="preserve">/ aber </w:t>
      </w:r>
      <w:proofErr w:type="spellStart"/>
      <w:r>
        <w:t>nit</w:t>
      </w:r>
      <w:proofErr w:type="spellEnd"/>
      <w:r>
        <w:t xml:space="preserve"> </w:t>
      </w:r>
      <w:proofErr w:type="spellStart"/>
      <w:r>
        <w:t>aufflösen</w:t>
      </w:r>
      <w:proofErr w:type="spellEnd"/>
      <w:r>
        <w:t xml:space="preserve">. Dieweil es allen </w:t>
      </w:r>
      <w:proofErr w:type="spellStart"/>
      <w:r>
        <w:t>geschöpffen</w:t>
      </w:r>
      <w:proofErr w:type="spellEnd"/>
      <w:r>
        <w:t xml:space="preserve"> </w:t>
      </w:r>
      <w:proofErr w:type="spellStart"/>
      <w:r>
        <w:t>vnergreifflich</w:t>
      </w:r>
      <w:proofErr w:type="spellEnd"/>
      <w:r>
        <w:t xml:space="preserve"> ist. </w:t>
      </w:r>
    </w:p>
    <w:p w14:paraId="634927B4" w14:textId="77777777" w:rsidR="008B3220" w:rsidRDefault="008B3220" w:rsidP="008B3220">
      <w:pPr>
        <w:pStyle w:val="StandardWeb"/>
      </w:pPr>
      <w:r>
        <w:t xml:space="preserve">Das soll man hiebey </w:t>
      </w:r>
      <w:proofErr w:type="spellStart"/>
      <w:r>
        <w:t>mercken</w:t>
      </w:r>
      <w:proofErr w:type="spellEnd"/>
      <w:r>
        <w:t xml:space="preserve">/ das </w:t>
      </w:r>
      <w:proofErr w:type="spellStart"/>
      <w:r>
        <w:t>Got</w:t>
      </w:r>
      <w:proofErr w:type="spellEnd"/>
      <w:r>
        <w:t xml:space="preserve"> thu böses/ mach </w:t>
      </w:r>
      <w:proofErr w:type="spellStart"/>
      <w:r>
        <w:t>vns</w:t>
      </w:r>
      <w:proofErr w:type="spellEnd"/>
      <w:r>
        <w:t xml:space="preserve"> irren/ oder verstockt </w:t>
      </w:r>
      <w:proofErr w:type="spellStart"/>
      <w:r>
        <w:t>vns</w:t>
      </w:r>
      <w:proofErr w:type="spellEnd"/>
      <w:r>
        <w:t xml:space="preserve">/ So </w:t>
      </w:r>
      <w:proofErr w:type="spellStart"/>
      <w:r>
        <w:t>vil</w:t>
      </w:r>
      <w:proofErr w:type="spellEnd"/>
      <w:r>
        <w:t xml:space="preserve"> es von </w:t>
      </w:r>
      <w:proofErr w:type="spellStart"/>
      <w:r>
        <w:t>Got</w:t>
      </w:r>
      <w:proofErr w:type="spellEnd"/>
      <w:r>
        <w:t xml:space="preserve"> </w:t>
      </w:r>
      <w:proofErr w:type="spellStart"/>
      <w:r>
        <w:t>geschicht</w:t>
      </w:r>
      <w:proofErr w:type="spellEnd"/>
      <w:r>
        <w:t xml:space="preserve">/ ist es alles gut/ </w:t>
      </w:r>
      <w:proofErr w:type="spellStart"/>
      <w:r>
        <w:t>vnd</w:t>
      </w:r>
      <w:proofErr w:type="spellEnd"/>
      <w:r>
        <w:t xml:space="preserve"> fleußt von göttlicher </w:t>
      </w:r>
      <w:proofErr w:type="spellStart"/>
      <w:r>
        <w:t>gerechtigkait</w:t>
      </w:r>
      <w:proofErr w:type="spellEnd"/>
      <w:r>
        <w:t xml:space="preserve">/ wie droben gehört im Psalm. Der Herr ist gerecht in allen seinen wegen/ </w:t>
      </w:r>
      <w:proofErr w:type="spellStart"/>
      <w:r>
        <w:t>vnd</w:t>
      </w:r>
      <w:proofErr w:type="spellEnd"/>
      <w:r>
        <w:t xml:space="preserve"> </w:t>
      </w:r>
      <w:proofErr w:type="spellStart"/>
      <w:r>
        <w:t>hailig</w:t>
      </w:r>
      <w:proofErr w:type="spellEnd"/>
      <w:r>
        <w:t xml:space="preserve"> in allen seinen </w:t>
      </w:r>
      <w:proofErr w:type="spellStart"/>
      <w:r>
        <w:t>wercken</w:t>
      </w:r>
      <w:proofErr w:type="spellEnd"/>
      <w:r>
        <w:t xml:space="preserve">/ der </w:t>
      </w:r>
      <w:proofErr w:type="spellStart"/>
      <w:r>
        <w:t>sünd</w:t>
      </w:r>
      <w:proofErr w:type="spellEnd"/>
      <w:r>
        <w:t xml:space="preserve"> mit </w:t>
      </w:r>
      <w:proofErr w:type="spellStart"/>
      <w:r>
        <w:t>sünd</w:t>
      </w:r>
      <w:proofErr w:type="spellEnd"/>
      <w:r>
        <w:t xml:space="preserve"> strafft/ </w:t>
      </w:r>
      <w:proofErr w:type="spellStart"/>
      <w:r>
        <w:t>zun</w:t>
      </w:r>
      <w:proofErr w:type="spellEnd"/>
      <w:r>
        <w:t xml:space="preserve"> </w:t>
      </w:r>
      <w:proofErr w:type="spellStart"/>
      <w:r>
        <w:t>Römern.am.j.und</w:t>
      </w:r>
      <w:proofErr w:type="spellEnd"/>
      <w:r>
        <w:t xml:space="preserve"> im andern buch der </w:t>
      </w:r>
      <w:proofErr w:type="spellStart"/>
      <w:r>
        <w:t>Künig</w:t>
      </w:r>
      <w:proofErr w:type="spellEnd"/>
      <w:r>
        <w:t xml:space="preserve">. Laßt </w:t>
      </w:r>
      <w:proofErr w:type="spellStart"/>
      <w:r>
        <w:t>Got</w:t>
      </w:r>
      <w:proofErr w:type="spellEnd"/>
      <w:r>
        <w:t xml:space="preserve">/ </w:t>
      </w:r>
      <w:proofErr w:type="spellStart"/>
      <w:r>
        <w:t>Dauid</w:t>
      </w:r>
      <w:proofErr w:type="spellEnd"/>
      <w:r>
        <w:t xml:space="preserve"> den </w:t>
      </w:r>
      <w:proofErr w:type="spellStart"/>
      <w:r>
        <w:t>Künig</w:t>
      </w:r>
      <w:proofErr w:type="spellEnd"/>
      <w:r>
        <w:t xml:space="preserve"> </w:t>
      </w:r>
      <w:proofErr w:type="spellStart"/>
      <w:r>
        <w:t>schenden</w:t>
      </w:r>
      <w:proofErr w:type="spellEnd"/>
      <w:r>
        <w:t xml:space="preserve">/ durch </w:t>
      </w:r>
      <w:proofErr w:type="spellStart"/>
      <w:r>
        <w:t>Semei</w:t>
      </w:r>
      <w:proofErr w:type="spellEnd"/>
      <w:r>
        <w:t xml:space="preserve">/ So </w:t>
      </w:r>
      <w:proofErr w:type="spellStart"/>
      <w:r>
        <w:t>verr</w:t>
      </w:r>
      <w:proofErr w:type="spellEnd"/>
      <w:r>
        <w:t xml:space="preserve"> </w:t>
      </w:r>
      <w:proofErr w:type="spellStart"/>
      <w:r>
        <w:t>sy</w:t>
      </w:r>
      <w:proofErr w:type="spellEnd"/>
      <w:r>
        <w:t xml:space="preserve"> aber von </w:t>
      </w:r>
      <w:proofErr w:type="spellStart"/>
      <w:r>
        <w:t>vns</w:t>
      </w:r>
      <w:proofErr w:type="spellEnd"/>
      <w:r>
        <w:t xml:space="preserve"> </w:t>
      </w:r>
      <w:proofErr w:type="spellStart"/>
      <w:r>
        <w:t>seind</w:t>
      </w:r>
      <w:proofErr w:type="spellEnd"/>
      <w:r>
        <w:t xml:space="preserve">/ </w:t>
      </w:r>
      <w:proofErr w:type="spellStart"/>
      <w:r>
        <w:t>seind</w:t>
      </w:r>
      <w:proofErr w:type="spellEnd"/>
      <w:r>
        <w:t xml:space="preserve"> </w:t>
      </w:r>
      <w:proofErr w:type="spellStart"/>
      <w:r>
        <w:t>sy</w:t>
      </w:r>
      <w:proofErr w:type="spellEnd"/>
      <w:r>
        <w:t xml:space="preserve"> </w:t>
      </w:r>
      <w:proofErr w:type="spellStart"/>
      <w:r>
        <w:t>böß</w:t>
      </w:r>
      <w:proofErr w:type="spellEnd"/>
      <w:r>
        <w:t xml:space="preserve">. </w:t>
      </w:r>
    </w:p>
    <w:p w14:paraId="08850607" w14:textId="77777777" w:rsidR="008B3220" w:rsidRDefault="008B3220" w:rsidP="008B3220">
      <w:pPr>
        <w:pStyle w:val="StandardWeb"/>
      </w:pPr>
      <w:r>
        <w:t xml:space="preserve">Ob aber </w:t>
      </w:r>
      <w:proofErr w:type="spellStart"/>
      <w:r>
        <w:t>gleichwol</w:t>
      </w:r>
      <w:proofErr w:type="spellEnd"/>
      <w:r>
        <w:t xml:space="preserve">/ </w:t>
      </w:r>
      <w:proofErr w:type="spellStart"/>
      <w:r>
        <w:t>got</w:t>
      </w:r>
      <w:proofErr w:type="spellEnd"/>
      <w:r>
        <w:t xml:space="preserve"> verstockt/ </w:t>
      </w:r>
      <w:proofErr w:type="spellStart"/>
      <w:r>
        <w:t>verblendt</w:t>
      </w:r>
      <w:proofErr w:type="spellEnd"/>
      <w:r>
        <w:t xml:space="preserve">/ </w:t>
      </w:r>
      <w:proofErr w:type="spellStart"/>
      <w:r>
        <w:t>vnd</w:t>
      </w:r>
      <w:proofErr w:type="spellEnd"/>
      <w:r>
        <w:t xml:space="preserve"> das </w:t>
      </w:r>
      <w:proofErr w:type="spellStart"/>
      <w:r>
        <w:t>bß</w:t>
      </w:r>
      <w:proofErr w:type="spellEnd"/>
      <w:r>
        <w:t xml:space="preserve"> thut/ in allen </w:t>
      </w:r>
      <w:proofErr w:type="spellStart"/>
      <w:r>
        <w:t>menschen</w:t>
      </w:r>
      <w:proofErr w:type="spellEnd"/>
      <w:r>
        <w:t xml:space="preserve">/ So ist er doch </w:t>
      </w:r>
      <w:proofErr w:type="spellStart"/>
      <w:r>
        <w:t>nit</w:t>
      </w:r>
      <w:proofErr w:type="spellEnd"/>
      <w:r>
        <w:t xml:space="preserve"> schuldig daran/ Wie er spricht in </w:t>
      </w:r>
      <w:proofErr w:type="spellStart"/>
      <w:r>
        <w:t>Osea</w:t>
      </w:r>
      <w:proofErr w:type="spellEnd"/>
      <w:r>
        <w:t xml:space="preserve">. Israel das verderben ist </w:t>
      </w:r>
      <w:proofErr w:type="spellStart"/>
      <w:r>
        <w:t>auß</w:t>
      </w:r>
      <w:proofErr w:type="spellEnd"/>
      <w:r>
        <w:t xml:space="preserve"> dir/ </w:t>
      </w:r>
      <w:proofErr w:type="spellStart"/>
      <w:r>
        <w:t>allain</w:t>
      </w:r>
      <w:proofErr w:type="spellEnd"/>
      <w:r>
        <w:t xml:space="preserve"> aber in mir dein </w:t>
      </w:r>
      <w:proofErr w:type="spellStart"/>
      <w:r>
        <w:t>hilff</w:t>
      </w:r>
      <w:proofErr w:type="spellEnd"/>
      <w:r>
        <w:t xml:space="preserve"> </w:t>
      </w:r>
      <w:proofErr w:type="spellStart"/>
      <w:r>
        <w:t>vnd</w:t>
      </w:r>
      <w:proofErr w:type="spellEnd"/>
      <w:r>
        <w:t xml:space="preserve"> </w:t>
      </w:r>
      <w:proofErr w:type="spellStart"/>
      <w:r>
        <w:t>säligkait</w:t>
      </w:r>
      <w:proofErr w:type="spellEnd"/>
      <w:r>
        <w:t xml:space="preserve">/ </w:t>
      </w:r>
      <w:proofErr w:type="spellStart"/>
      <w:r>
        <w:t>vnd</w:t>
      </w:r>
      <w:proofErr w:type="spellEnd"/>
      <w:r>
        <w:t xml:space="preserve"> Daniel. Dein ist die </w:t>
      </w:r>
      <w:proofErr w:type="spellStart"/>
      <w:r>
        <w:t>gerechtigkait</w:t>
      </w:r>
      <w:proofErr w:type="spellEnd"/>
      <w:r>
        <w:t xml:space="preserve">/ Aber </w:t>
      </w:r>
      <w:proofErr w:type="spellStart"/>
      <w:r>
        <w:t>vnser</w:t>
      </w:r>
      <w:proofErr w:type="spellEnd"/>
      <w:r>
        <w:t xml:space="preserve"> ist die Schand. </w:t>
      </w:r>
    </w:p>
    <w:p w14:paraId="7244E1A7" w14:textId="77777777" w:rsidR="008B3220" w:rsidRDefault="008B3220" w:rsidP="008B3220">
      <w:pPr>
        <w:pStyle w:val="StandardWeb"/>
      </w:pPr>
      <w:r>
        <w:t xml:space="preserve">Auch ist es </w:t>
      </w:r>
      <w:proofErr w:type="spellStart"/>
      <w:r>
        <w:t>weyt</w:t>
      </w:r>
      <w:proofErr w:type="spellEnd"/>
      <w:r>
        <w:t xml:space="preserve"> </w:t>
      </w:r>
      <w:proofErr w:type="spellStart"/>
      <w:r>
        <w:t>ain</w:t>
      </w:r>
      <w:proofErr w:type="spellEnd"/>
      <w:r>
        <w:t xml:space="preserve"> </w:t>
      </w:r>
      <w:proofErr w:type="spellStart"/>
      <w:r>
        <w:t>annders</w:t>
      </w:r>
      <w:proofErr w:type="spellEnd"/>
      <w:r>
        <w:t xml:space="preserve">/ das </w:t>
      </w:r>
      <w:proofErr w:type="spellStart"/>
      <w:r>
        <w:t>Got</w:t>
      </w:r>
      <w:proofErr w:type="spellEnd"/>
      <w:r>
        <w:t xml:space="preserve"> böses </w:t>
      </w:r>
      <w:proofErr w:type="spellStart"/>
      <w:r>
        <w:t>würcke</w:t>
      </w:r>
      <w:proofErr w:type="spellEnd"/>
      <w:r>
        <w:t xml:space="preserve"> </w:t>
      </w:r>
      <w:proofErr w:type="spellStart"/>
      <w:r>
        <w:t>vnd</w:t>
      </w:r>
      <w:proofErr w:type="spellEnd"/>
      <w:r>
        <w:t xml:space="preserve"> thue/ dann das </w:t>
      </w:r>
      <w:proofErr w:type="spellStart"/>
      <w:r>
        <w:t>got</w:t>
      </w:r>
      <w:proofErr w:type="spellEnd"/>
      <w:r>
        <w:t xml:space="preserve"> </w:t>
      </w:r>
      <w:proofErr w:type="spellStart"/>
      <w:r>
        <w:t>böß</w:t>
      </w:r>
      <w:proofErr w:type="spellEnd"/>
      <w:r>
        <w:t xml:space="preserve"> sey/ </w:t>
      </w:r>
      <w:proofErr w:type="spellStart"/>
      <w:r>
        <w:t>vnd</w:t>
      </w:r>
      <w:proofErr w:type="spellEnd"/>
      <w:r>
        <w:t xml:space="preserve"> schuldig am bösen/ </w:t>
      </w:r>
      <w:proofErr w:type="spellStart"/>
      <w:r>
        <w:t>vnd</w:t>
      </w:r>
      <w:proofErr w:type="spellEnd"/>
      <w:r>
        <w:t xml:space="preserve"> so er böses thut </w:t>
      </w:r>
      <w:proofErr w:type="spellStart"/>
      <w:r>
        <w:t>vnd</w:t>
      </w:r>
      <w:proofErr w:type="spellEnd"/>
      <w:r>
        <w:t xml:space="preserve"> </w:t>
      </w:r>
      <w:proofErr w:type="spellStart"/>
      <w:r>
        <w:t>würckt</w:t>
      </w:r>
      <w:proofErr w:type="spellEnd"/>
      <w:r>
        <w:t xml:space="preserve">/ so </w:t>
      </w:r>
      <w:proofErr w:type="spellStart"/>
      <w:r>
        <w:t>fleüßt</w:t>
      </w:r>
      <w:proofErr w:type="spellEnd"/>
      <w:r>
        <w:t xml:space="preserve"> </w:t>
      </w:r>
      <w:proofErr w:type="spellStart"/>
      <w:r>
        <w:t>auß</w:t>
      </w:r>
      <w:proofErr w:type="spellEnd"/>
      <w:r>
        <w:t xml:space="preserve"> seiner </w:t>
      </w:r>
      <w:proofErr w:type="spellStart"/>
      <w:r>
        <w:t>gerechtigkait</w:t>
      </w:r>
      <w:proofErr w:type="spellEnd"/>
      <w:r>
        <w:t xml:space="preserve">/ als wenn er </w:t>
      </w:r>
      <w:proofErr w:type="spellStart"/>
      <w:r>
        <w:t>sünd</w:t>
      </w:r>
      <w:proofErr w:type="spellEnd"/>
      <w:r>
        <w:t xml:space="preserve"> mit </w:t>
      </w:r>
      <w:proofErr w:type="spellStart"/>
      <w:r>
        <w:t>sünd</w:t>
      </w:r>
      <w:proofErr w:type="spellEnd"/>
      <w:r>
        <w:t xml:space="preserve"> straffet/ </w:t>
      </w:r>
      <w:proofErr w:type="spellStart"/>
      <w:r>
        <w:t>vnd</w:t>
      </w:r>
      <w:proofErr w:type="spellEnd"/>
      <w:r>
        <w:t xml:space="preserve"> ist doch </w:t>
      </w:r>
      <w:proofErr w:type="spellStart"/>
      <w:r>
        <w:t>nit</w:t>
      </w:r>
      <w:proofErr w:type="spellEnd"/>
      <w:r>
        <w:t xml:space="preserve"> schuldig am bösen/ gleich wie die Sonn durch </w:t>
      </w:r>
      <w:proofErr w:type="spellStart"/>
      <w:r>
        <w:t>krafft</w:t>
      </w:r>
      <w:proofErr w:type="spellEnd"/>
      <w:r>
        <w:t xml:space="preserve"> </w:t>
      </w:r>
      <w:proofErr w:type="spellStart"/>
      <w:r>
        <w:t>vnd</w:t>
      </w:r>
      <w:proofErr w:type="spellEnd"/>
      <w:r>
        <w:t xml:space="preserve"> </w:t>
      </w:r>
      <w:proofErr w:type="spellStart"/>
      <w:r>
        <w:t>würckung</w:t>
      </w:r>
      <w:proofErr w:type="spellEnd"/>
      <w:r>
        <w:t xml:space="preserve"> </w:t>
      </w:r>
      <w:proofErr w:type="spellStart"/>
      <w:r>
        <w:t>ires</w:t>
      </w:r>
      <w:proofErr w:type="spellEnd"/>
      <w:r>
        <w:t xml:space="preserve"> </w:t>
      </w:r>
      <w:proofErr w:type="spellStart"/>
      <w:r>
        <w:t>glantz</w:t>
      </w:r>
      <w:proofErr w:type="spellEnd"/>
      <w:r>
        <w:t xml:space="preserve">/ So </w:t>
      </w:r>
      <w:proofErr w:type="spellStart"/>
      <w:r>
        <w:t>sy</w:t>
      </w:r>
      <w:proofErr w:type="spellEnd"/>
      <w:r>
        <w:t xml:space="preserve"> </w:t>
      </w:r>
      <w:proofErr w:type="spellStart"/>
      <w:r>
        <w:t>ain</w:t>
      </w:r>
      <w:proofErr w:type="spellEnd"/>
      <w:r>
        <w:t xml:space="preserve"> </w:t>
      </w:r>
      <w:proofErr w:type="spellStart"/>
      <w:r>
        <w:t>schelmen</w:t>
      </w:r>
      <w:proofErr w:type="spellEnd"/>
      <w:r>
        <w:t xml:space="preserve"> bescheinet/ </w:t>
      </w:r>
      <w:proofErr w:type="spellStart"/>
      <w:r>
        <w:t>ain</w:t>
      </w:r>
      <w:proofErr w:type="spellEnd"/>
      <w:r>
        <w:t xml:space="preserve"> </w:t>
      </w:r>
      <w:proofErr w:type="spellStart"/>
      <w:r>
        <w:t>gestenck</w:t>
      </w:r>
      <w:proofErr w:type="spellEnd"/>
      <w:r>
        <w:t xml:space="preserve"> machet </w:t>
      </w:r>
      <w:proofErr w:type="spellStart"/>
      <w:r>
        <w:t>vnd</w:t>
      </w:r>
      <w:proofErr w:type="spellEnd"/>
      <w:r>
        <w:t xml:space="preserve"> erweckt/ </w:t>
      </w:r>
      <w:proofErr w:type="spellStart"/>
      <w:r>
        <w:t>vnd</w:t>
      </w:r>
      <w:proofErr w:type="spellEnd"/>
      <w:r>
        <w:t xml:space="preserve"> </w:t>
      </w:r>
      <w:proofErr w:type="spellStart"/>
      <w:r>
        <w:t>stinckt</w:t>
      </w:r>
      <w:proofErr w:type="spellEnd"/>
      <w:r>
        <w:t xml:space="preserve"> doch gar </w:t>
      </w:r>
      <w:proofErr w:type="spellStart"/>
      <w:r>
        <w:t>nit</w:t>
      </w:r>
      <w:proofErr w:type="spellEnd"/>
      <w:r>
        <w:t xml:space="preserve">/ ist auch </w:t>
      </w:r>
      <w:proofErr w:type="spellStart"/>
      <w:r>
        <w:t>nit</w:t>
      </w:r>
      <w:proofErr w:type="spellEnd"/>
      <w:r>
        <w:t xml:space="preserve"> schuldig an dem </w:t>
      </w:r>
      <w:proofErr w:type="spellStart"/>
      <w:r>
        <w:t>gestanck</w:t>
      </w:r>
      <w:proofErr w:type="spellEnd"/>
      <w:r>
        <w:t xml:space="preserve">/ </w:t>
      </w:r>
      <w:proofErr w:type="spellStart"/>
      <w:r>
        <w:t>sonnder</w:t>
      </w:r>
      <w:proofErr w:type="spellEnd"/>
      <w:r>
        <w:t xml:space="preserve"> der </w:t>
      </w:r>
      <w:proofErr w:type="spellStart"/>
      <w:r>
        <w:t>schelm</w:t>
      </w:r>
      <w:proofErr w:type="spellEnd"/>
      <w:r>
        <w:t xml:space="preserve">/ wie auch Paulus das </w:t>
      </w:r>
      <w:proofErr w:type="spellStart"/>
      <w:r>
        <w:t>gesetz</w:t>
      </w:r>
      <w:proofErr w:type="spellEnd"/>
      <w:r>
        <w:t xml:space="preserve">/ gut/ </w:t>
      </w:r>
      <w:proofErr w:type="spellStart"/>
      <w:r>
        <w:t>frumm</w:t>
      </w:r>
      <w:proofErr w:type="spellEnd"/>
      <w:r>
        <w:t xml:space="preserve"> </w:t>
      </w:r>
      <w:proofErr w:type="spellStart"/>
      <w:r>
        <w:t>vnd</w:t>
      </w:r>
      <w:proofErr w:type="spellEnd"/>
      <w:r>
        <w:t xml:space="preserve"> gerecht nennt/ </w:t>
      </w:r>
      <w:proofErr w:type="spellStart"/>
      <w:r>
        <w:t>vnd</w:t>
      </w:r>
      <w:proofErr w:type="spellEnd"/>
      <w:r>
        <w:t xml:space="preserve"> ist doch die </w:t>
      </w:r>
      <w:proofErr w:type="spellStart"/>
      <w:r>
        <w:t>krafft</w:t>
      </w:r>
      <w:proofErr w:type="spellEnd"/>
      <w:r>
        <w:t xml:space="preserve"> der </w:t>
      </w:r>
      <w:proofErr w:type="spellStart"/>
      <w:r>
        <w:t>sünd</w:t>
      </w:r>
      <w:proofErr w:type="spellEnd"/>
      <w:r>
        <w:t xml:space="preserve">/ </w:t>
      </w:r>
      <w:proofErr w:type="spellStart"/>
      <w:r>
        <w:t>vnd</w:t>
      </w:r>
      <w:proofErr w:type="spellEnd"/>
      <w:r>
        <w:t xml:space="preserve"> </w:t>
      </w:r>
      <w:proofErr w:type="spellStart"/>
      <w:r>
        <w:t>würt</w:t>
      </w:r>
      <w:proofErr w:type="spellEnd"/>
      <w:r>
        <w:t xml:space="preserve"> durchs </w:t>
      </w:r>
      <w:proofErr w:type="spellStart"/>
      <w:r>
        <w:t>flaisch</w:t>
      </w:r>
      <w:proofErr w:type="spellEnd"/>
      <w:r>
        <w:t xml:space="preserve"> </w:t>
      </w:r>
      <w:proofErr w:type="spellStart"/>
      <w:r>
        <w:t>geschwecht</w:t>
      </w:r>
      <w:proofErr w:type="spellEnd"/>
      <w:r>
        <w:t xml:space="preserve"> </w:t>
      </w:r>
      <w:proofErr w:type="spellStart"/>
      <w:r>
        <w:t>zun</w:t>
      </w:r>
      <w:proofErr w:type="spellEnd"/>
      <w:r>
        <w:t xml:space="preserve"> Röm. viii. </w:t>
      </w:r>
    </w:p>
    <w:p w14:paraId="5791BCD3" w14:textId="77777777" w:rsidR="008B3220" w:rsidRDefault="008B3220" w:rsidP="008B3220">
      <w:pPr>
        <w:pStyle w:val="StandardWeb"/>
      </w:pPr>
      <w:r>
        <w:t xml:space="preserve">So sprichst du nun/ ist dann </w:t>
      </w:r>
      <w:proofErr w:type="spellStart"/>
      <w:r>
        <w:t>vnser</w:t>
      </w:r>
      <w:proofErr w:type="spellEnd"/>
      <w:r>
        <w:t xml:space="preserve"> sinnen </w:t>
      </w:r>
      <w:proofErr w:type="spellStart"/>
      <w:r>
        <w:t>vnd</w:t>
      </w:r>
      <w:proofErr w:type="spellEnd"/>
      <w:r>
        <w:t xml:space="preserve"> </w:t>
      </w:r>
      <w:proofErr w:type="spellStart"/>
      <w:r>
        <w:t>gedencken</w:t>
      </w:r>
      <w:proofErr w:type="spellEnd"/>
      <w:r>
        <w:t xml:space="preserve">/ ob wir </w:t>
      </w:r>
      <w:proofErr w:type="spellStart"/>
      <w:r>
        <w:t>fürsehen</w:t>
      </w:r>
      <w:proofErr w:type="spellEnd"/>
      <w:r>
        <w:t xml:space="preserve"> seyen zu der </w:t>
      </w:r>
      <w:proofErr w:type="spellStart"/>
      <w:r>
        <w:t>säligkait</w:t>
      </w:r>
      <w:proofErr w:type="spellEnd"/>
      <w:r>
        <w:t xml:space="preserve"> oder </w:t>
      </w:r>
      <w:proofErr w:type="spellStart"/>
      <w:r>
        <w:t>nit</w:t>
      </w:r>
      <w:proofErr w:type="spellEnd"/>
      <w:r>
        <w:t xml:space="preserve">/ so </w:t>
      </w:r>
      <w:proofErr w:type="spellStart"/>
      <w:r>
        <w:t>böß</w:t>
      </w:r>
      <w:proofErr w:type="spellEnd"/>
      <w:r>
        <w:t xml:space="preserve"> </w:t>
      </w:r>
      <w:proofErr w:type="spellStart"/>
      <w:r>
        <w:t>freuenlich</w:t>
      </w:r>
      <w:proofErr w:type="spellEnd"/>
      <w:r>
        <w:t xml:space="preserve"> </w:t>
      </w:r>
      <w:proofErr w:type="spellStart"/>
      <w:r>
        <w:t>vnd</w:t>
      </w:r>
      <w:proofErr w:type="spellEnd"/>
      <w:r>
        <w:t xml:space="preserve"> </w:t>
      </w:r>
      <w:proofErr w:type="spellStart"/>
      <w:r>
        <w:t>färlich</w:t>
      </w:r>
      <w:proofErr w:type="spellEnd"/>
      <w:r>
        <w:t xml:space="preserve"> </w:t>
      </w:r>
      <w:proofErr w:type="spellStart"/>
      <w:r>
        <w:t>vnd</w:t>
      </w:r>
      <w:proofErr w:type="spellEnd"/>
      <w:r>
        <w:t xml:space="preserve"> von </w:t>
      </w:r>
      <w:proofErr w:type="spellStart"/>
      <w:r>
        <w:t>Got</w:t>
      </w:r>
      <w:proofErr w:type="spellEnd"/>
      <w:r>
        <w:t xml:space="preserve"> </w:t>
      </w:r>
      <w:proofErr w:type="spellStart"/>
      <w:r>
        <w:t>verbotten</w:t>
      </w:r>
      <w:proofErr w:type="spellEnd"/>
      <w:r>
        <w:t xml:space="preserve">/ </w:t>
      </w:r>
      <w:proofErr w:type="spellStart"/>
      <w:r>
        <w:t>Warumb</w:t>
      </w:r>
      <w:proofErr w:type="spellEnd"/>
      <w:r>
        <w:t xml:space="preserve">: sprechen </w:t>
      </w:r>
      <w:proofErr w:type="spellStart"/>
      <w:r>
        <w:t>sy</w:t>
      </w:r>
      <w:proofErr w:type="spellEnd"/>
      <w:r>
        <w:t xml:space="preserve">/ leert es dann die </w:t>
      </w:r>
      <w:proofErr w:type="spellStart"/>
      <w:r>
        <w:t>hailig</w:t>
      </w:r>
      <w:proofErr w:type="spellEnd"/>
      <w:r>
        <w:t xml:space="preserve"> </w:t>
      </w:r>
      <w:proofErr w:type="spellStart"/>
      <w:r>
        <w:t>geschrifft</w:t>
      </w:r>
      <w:proofErr w:type="spellEnd"/>
      <w:r>
        <w:t xml:space="preserve"> </w:t>
      </w:r>
      <w:proofErr w:type="spellStart"/>
      <w:r>
        <w:t>vnd</w:t>
      </w:r>
      <w:proofErr w:type="spellEnd"/>
      <w:r>
        <w:t xml:space="preserve"> bilden </w:t>
      </w:r>
      <w:proofErr w:type="spellStart"/>
      <w:r>
        <w:t>vns</w:t>
      </w:r>
      <w:proofErr w:type="spellEnd"/>
      <w:r>
        <w:t xml:space="preserve"> ein/ Gar nach an allen orten/ </w:t>
      </w:r>
      <w:proofErr w:type="spellStart"/>
      <w:r>
        <w:t>Antwurt</w:t>
      </w:r>
      <w:proofErr w:type="spellEnd"/>
      <w:r>
        <w:t xml:space="preserve">. Den </w:t>
      </w:r>
      <w:proofErr w:type="spellStart"/>
      <w:r>
        <w:t>gotlosen</w:t>
      </w:r>
      <w:proofErr w:type="spellEnd"/>
      <w:r>
        <w:t xml:space="preserve"> </w:t>
      </w:r>
      <w:proofErr w:type="spellStart"/>
      <w:r>
        <w:t>vnd</w:t>
      </w:r>
      <w:proofErr w:type="spellEnd"/>
      <w:r>
        <w:t xml:space="preserve"> </w:t>
      </w:r>
      <w:proofErr w:type="spellStart"/>
      <w:r>
        <w:t>flaischlichen</w:t>
      </w:r>
      <w:proofErr w:type="spellEnd"/>
      <w:r>
        <w:t xml:space="preserve"> ist </w:t>
      </w:r>
      <w:proofErr w:type="spellStart"/>
      <w:r>
        <w:t>sy</w:t>
      </w:r>
      <w:proofErr w:type="spellEnd"/>
      <w:r>
        <w:t xml:space="preserve"> </w:t>
      </w:r>
      <w:proofErr w:type="spellStart"/>
      <w:r>
        <w:t>schedlich</w:t>
      </w:r>
      <w:proofErr w:type="spellEnd"/>
      <w:r>
        <w:t xml:space="preserve">/ </w:t>
      </w:r>
      <w:proofErr w:type="spellStart"/>
      <w:r>
        <w:t>färlich</w:t>
      </w:r>
      <w:proofErr w:type="spellEnd"/>
      <w:r>
        <w:t xml:space="preserve">/ </w:t>
      </w:r>
      <w:proofErr w:type="spellStart"/>
      <w:r>
        <w:t>ain</w:t>
      </w:r>
      <w:proofErr w:type="spellEnd"/>
      <w:r>
        <w:t xml:space="preserve"> </w:t>
      </w:r>
      <w:proofErr w:type="spellStart"/>
      <w:r>
        <w:t>geschmack</w:t>
      </w:r>
      <w:proofErr w:type="spellEnd"/>
      <w:r>
        <w:t xml:space="preserve"> </w:t>
      </w:r>
      <w:proofErr w:type="spellStart"/>
      <w:r>
        <w:t>vnd</w:t>
      </w:r>
      <w:proofErr w:type="spellEnd"/>
      <w:r>
        <w:t xml:space="preserve"> </w:t>
      </w:r>
      <w:proofErr w:type="spellStart"/>
      <w:r>
        <w:t>anstoß</w:t>
      </w:r>
      <w:proofErr w:type="spellEnd"/>
      <w:r>
        <w:t xml:space="preserve">/ zum ewigen todt/ </w:t>
      </w:r>
      <w:proofErr w:type="spellStart"/>
      <w:r>
        <w:t>vnd</w:t>
      </w:r>
      <w:proofErr w:type="spellEnd"/>
      <w:r>
        <w:t xml:space="preserve"> </w:t>
      </w:r>
      <w:proofErr w:type="spellStart"/>
      <w:r>
        <w:t>jn</w:t>
      </w:r>
      <w:proofErr w:type="spellEnd"/>
      <w:r>
        <w:t xml:space="preserve"> von </w:t>
      </w:r>
      <w:proofErr w:type="spellStart"/>
      <w:r>
        <w:t>got</w:t>
      </w:r>
      <w:proofErr w:type="spellEnd"/>
      <w:r>
        <w:t xml:space="preserve"> </w:t>
      </w:r>
      <w:proofErr w:type="spellStart"/>
      <w:r>
        <w:t>verbotten</w:t>
      </w:r>
      <w:proofErr w:type="spellEnd"/>
      <w:r>
        <w:t xml:space="preserve">/ Dann so bald </w:t>
      </w:r>
      <w:proofErr w:type="spellStart"/>
      <w:r>
        <w:t>sy</w:t>
      </w:r>
      <w:proofErr w:type="spellEnd"/>
      <w:r>
        <w:t xml:space="preserve"> von der </w:t>
      </w:r>
      <w:proofErr w:type="spellStart"/>
      <w:r>
        <w:t>fürsehung</w:t>
      </w:r>
      <w:proofErr w:type="spellEnd"/>
      <w:r>
        <w:t xml:space="preserve"> </w:t>
      </w:r>
      <w:proofErr w:type="spellStart"/>
      <w:r>
        <w:t>vnd</w:t>
      </w:r>
      <w:proofErr w:type="spellEnd"/>
      <w:r>
        <w:t xml:space="preserve"> </w:t>
      </w:r>
      <w:proofErr w:type="spellStart"/>
      <w:r>
        <w:t>wal</w:t>
      </w:r>
      <w:proofErr w:type="spellEnd"/>
      <w:r>
        <w:t xml:space="preserve"> </w:t>
      </w:r>
      <w:proofErr w:type="spellStart"/>
      <w:r>
        <w:t>gottes</w:t>
      </w:r>
      <w:proofErr w:type="spellEnd"/>
      <w:r>
        <w:t xml:space="preserve"> hören/ so </w:t>
      </w:r>
      <w:proofErr w:type="spellStart"/>
      <w:r>
        <w:t>faren</w:t>
      </w:r>
      <w:proofErr w:type="spellEnd"/>
      <w:r>
        <w:t xml:space="preserve"> </w:t>
      </w:r>
      <w:proofErr w:type="spellStart"/>
      <w:r>
        <w:t>sy</w:t>
      </w:r>
      <w:proofErr w:type="spellEnd"/>
      <w:r>
        <w:t xml:space="preserve"> zu </w:t>
      </w:r>
      <w:proofErr w:type="spellStart"/>
      <w:r>
        <w:t>vnd</w:t>
      </w:r>
      <w:proofErr w:type="spellEnd"/>
      <w:r>
        <w:t xml:space="preserve"> machen sich selber zu </w:t>
      </w:r>
      <w:proofErr w:type="spellStart"/>
      <w:r>
        <w:t>radt</w:t>
      </w:r>
      <w:proofErr w:type="spellEnd"/>
      <w:r>
        <w:t xml:space="preserve"> Gottes/ </w:t>
      </w:r>
      <w:proofErr w:type="spellStart"/>
      <w:r>
        <w:t>vnd</w:t>
      </w:r>
      <w:proofErr w:type="spellEnd"/>
      <w:r>
        <w:t xml:space="preserve"> wollen forschen/ </w:t>
      </w:r>
      <w:proofErr w:type="spellStart"/>
      <w:r>
        <w:t>warumb</w:t>
      </w:r>
      <w:proofErr w:type="spellEnd"/>
      <w:r>
        <w:t xml:space="preserve"> er den </w:t>
      </w:r>
      <w:proofErr w:type="spellStart"/>
      <w:r>
        <w:t>erwöl</w:t>
      </w:r>
      <w:proofErr w:type="spellEnd"/>
      <w:r>
        <w:t xml:space="preserve">/ den andern verdamme/ </w:t>
      </w:r>
      <w:proofErr w:type="spellStart"/>
      <w:r>
        <w:t>Warumb</w:t>
      </w:r>
      <w:proofErr w:type="spellEnd"/>
      <w:r>
        <w:t xml:space="preserve"> er </w:t>
      </w:r>
      <w:proofErr w:type="spellStart"/>
      <w:r>
        <w:t>vns</w:t>
      </w:r>
      <w:proofErr w:type="spellEnd"/>
      <w:r>
        <w:t xml:space="preserve"> </w:t>
      </w:r>
      <w:proofErr w:type="spellStart"/>
      <w:r>
        <w:t>anklag</w:t>
      </w:r>
      <w:proofErr w:type="spellEnd"/>
      <w:r>
        <w:t xml:space="preserve">/ so doch seinem willen </w:t>
      </w:r>
      <w:proofErr w:type="spellStart"/>
      <w:r>
        <w:t>nyemandt</w:t>
      </w:r>
      <w:proofErr w:type="spellEnd"/>
      <w:r>
        <w:t xml:space="preserve"> </w:t>
      </w:r>
      <w:proofErr w:type="spellStart"/>
      <w:r>
        <w:t>widersteen</w:t>
      </w:r>
      <w:proofErr w:type="spellEnd"/>
      <w:r>
        <w:t xml:space="preserve"> </w:t>
      </w:r>
      <w:proofErr w:type="spellStart"/>
      <w:r>
        <w:t>müg</w:t>
      </w:r>
      <w:proofErr w:type="spellEnd"/>
      <w:r>
        <w:t xml:space="preserve">/ welches alles / rohe/ lose/ </w:t>
      </w:r>
      <w:proofErr w:type="spellStart"/>
      <w:r>
        <w:t>vnnütze</w:t>
      </w:r>
      <w:proofErr w:type="spellEnd"/>
      <w:r>
        <w:t xml:space="preserve">/ </w:t>
      </w:r>
      <w:proofErr w:type="spellStart"/>
      <w:r>
        <w:t>fräuenliche</w:t>
      </w:r>
      <w:proofErr w:type="spellEnd"/>
      <w:r>
        <w:t xml:space="preserve">/ </w:t>
      </w:r>
      <w:proofErr w:type="spellStart"/>
      <w:r>
        <w:t>gegenwürff</w:t>
      </w:r>
      <w:proofErr w:type="spellEnd"/>
      <w:r>
        <w:t xml:space="preserve"> </w:t>
      </w:r>
      <w:proofErr w:type="spellStart"/>
      <w:r>
        <w:t>vnnd</w:t>
      </w:r>
      <w:proofErr w:type="spellEnd"/>
      <w:r>
        <w:t xml:space="preserve"> fragen </w:t>
      </w:r>
      <w:proofErr w:type="spellStart"/>
      <w:r>
        <w:t>seind</w:t>
      </w:r>
      <w:proofErr w:type="spellEnd"/>
      <w:r>
        <w:t xml:space="preserve">/ </w:t>
      </w:r>
      <w:proofErr w:type="spellStart"/>
      <w:r>
        <w:t>Widerumb</w:t>
      </w:r>
      <w:proofErr w:type="spellEnd"/>
      <w:r>
        <w:t xml:space="preserve"> den </w:t>
      </w:r>
      <w:proofErr w:type="spellStart"/>
      <w:r>
        <w:t>gotsäligen</w:t>
      </w:r>
      <w:proofErr w:type="spellEnd"/>
      <w:r>
        <w:t xml:space="preserve"> </w:t>
      </w:r>
      <w:proofErr w:type="spellStart"/>
      <w:r>
        <w:t>vnd</w:t>
      </w:r>
      <w:proofErr w:type="spellEnd"/>
      <w:r>
        <w:t xml:space="preserve"> </w:t>
      </w:r>
      <w:proofErr w:type="spellStart"/>
      <w:r>
        <w:t>gaistlichen</w:t>
      </w:r>
      <w:proofErr w:type="spellEnd"/>
      <w:r>
        <w:t xml:space="preserve"> ist </w:t>
      </w:r>
      <w:proofErr w:type="spellStart"/>
      <w:r>
        <w:t>sy</w:t>
      </w:r>
      <w:proofErr w:type="spellEnd"/>
      <w:r>
        <w:t xml:space="preserve"> nütz/ </w:t>
      </w:r>
      <w:proofErr w:type="spellStart"/>
      <w:r>
        <w:t>hailsam</w:t>
      </w:r>
      <w:proofErr w:type="spellEnd"/>
      <w:r>
        <w:t xml:space="preserve">/ </w:t>
      </w:r>
      <w:proofErr w:type="spellStart"/>
      <w:r>
        <w:t>ain</w:t>
      </w:r>
      <w:proofErr w:type="spellEnd"/>
      <w:r>
        <w:t xml:space="preserve"> </w:t>
      </w:r>
      <w:proofErr w:type="spellStart"/>
      <w:r>
        <w:t>geschmack</w:t>
      </w:r>
      <w:proofErr w:type="spellEnd"/>
      <w:r>
        <w:t xml:space="preserve"> des </w:t>
      </w:r>
      <w:proofErr w:type="spellStart"/>
      <w:r>
        <w:t>lebens</w:t>
      </w:r>
      <w:proofErr w:type="spellEnd"/>
      <w:r>
        <w:t xml:space="preserve"> zum leben/ </w:t>
      </w:r>
      <w:proofErr w:type="spellStart"/>
      <w:r>
        <w:t>vnnd</w:t>
      </w:r>
      <w:proofErr w:type="spellEnd"/>
      <w:r>
        <w:t xml:space="preserve"> der höchst </w:t>
      </w:r>
      <w:proofErr w:type="spellStart"/>
      <w:r>
        <w:t>trost</w:t>
      </w:r>
      <w:proofErr w:type="spellEnd"/>
      <w:r>
        <w:t xml:space="preserve">/ </w:t>
      </w:r>
      <w:proofErr w:type="spellStart"/>
      <w:r>
        <w:t>Darumb</w:t>
      </w:r>
      <w:proofErr w:type="spellEnd"/>
      <w:r>
        <w:t xml:space="preserve"> das </w:t>
      </w:r>
      <w:proofErr w:type="spellStart"/>
      <w:r>
        <w:t>sy</w:t>
      </w:r>
      <w:proofErr w:type="spellEnd"/>
      <w:r>
        <w:t xml:space="preserve">/ </w:t>
      </w:r>
      <w:proofErr w:type="spellStart"/>
      <w:r>
        <w:t>sy</w:t>
      </w:r>
      <w:proofErr w:type="spellEnd"/>
      <w:r>
        <w:t xml:space="preserve"> handeln mit rechtem verstand/ glauben </w:t>
      </w:r>
      <w:proofErr w:type="spellStart"/>
      <w:r>
        <w:t>vnd</w:t>
      </w:r>
      <w:proofErr w:type="spellEnd"/>
      <w:r>
        <w:t xml:space="preserve"> </w:t>
      </w:r>
      <w:proofErr w:type="spellStart"/>
      <w:r>
        <w:t>gaist</w:t>
      </w:r>
      <w:proofErr w:type="spellEnd"/>
      <w:r>
        <w:t xml:space="preserve">/ nach </w:t>
      </w:r>
      <w:proofErr w:type="spellStart"/>
      <w:r>
        <w:t>art</w:t>
      </w:r>
      <w:proofErr w:type="spellEnd"/>
      <w:r>
        <w:t xml:space="preserve"> der </w:t>
      </w:r>
      <w:proofErr w:type="spellStart"/>
      <w:r>
        <w:t>geschrifft</w:t>
      </w:r>
      <w:proofErr w:type="spellEnd"/>
      <w:r>
        <w:t xml:space="preserve">/ in welcher er </w:t>
      </w:r>
      <w:proofErr w:type="spellStart"/>
      <w:r>
        <w:t>sy</w:t>
      </w:r>
      <w:proofErr w:type="spellEnd"/>
      <w:r>
        <w:t xml:space="preserve"> offenbart </w:t>
      </w:r>
      <w:proofErr w:type="spellStart"/>
      <w:r>
        <w:t>vnd</w:t>
      </w:r>
      <w:proofErr w:type="spellEnd"/>
      <w:r>
        <w:t xml:space="preserve"> leeret/ </w:t>
      </w:r>
      <w:proofErr w:type="spellStart"/>
      <w:r>
        <w:t>vmb</w:t>
      </w:r>
      <w:proofErr w:type="spellEnd"/>
      <w:r>
        <w:t xml:space="preserve"> vier </w:t>
      </w:r>
      <w:proofErr w:type="spellStart"/>
      <w:r>
        <w:t>vrsach</w:t>
      </w:r>
      <w:proofErr w:type="spellEnd"/>
      <w:r>
        <w:t xml:space="preserve"> willen. </w:t>
      </w:r>
    </w:p>
    <w:p w14:paraId="0D05DFEB" w14:textId="77777777" w:rsidR="008B3220" w:rsidRDefault="008B3220" w:rsidP="008B3220">
      <w:pPr>
        <w:pStyle w:val="StandardWeb"/>
      </w:pPr>
      <w:r>
        <w:t xml:space="preserve">Die erst/ Das er </w:t>
      </w:r>
      <w:proofErr w:type="spellStart"/>
      <w:r>
        <w:t>vns</w:t>
      </w:r>
      <w:proofErr w:type="spellEnd"/>
      <w:r>
        <w:t xml:space="preserve"> mit seiner göttlichen </w:t>
      </w:r>
      <w:proofErr w:type="spellStart"/>
      <w:r>
        <w:t>wal</w:t>
      </w:r>
      <w:proofErr w:type="spellEnd"/>
      <w:r>
        <w:t xml:space="preserve">/ leere/ das ewig leben/ </w:t>
      </w:r>
      <w:proofErr w:type="spellStart"/>
      <w:r>
        <w:t>ain</w:t>
      </w:r>
      <w:proofErr w:type="spellEnd"/>
      <w:r>
        <w:t xml:space="preserve"> </w:t>
      </w:r>
      <w:proofErr w:type="spellStart"/>
      <w:r>
        <w:t>schenck</w:t>
      </w:r>
      <w:proofErr w:type="spellEnd"/>
      <w:r>
        <w:t xml:space="preserve"> </w:t>
      </w:r>
      <w:proofErr w:type="spellStart"/>
      <w:r>
        <w:t>vnd</w:t>
      </w:r>
      <w:proofErr w:type="spellEnd"/>
      <w:r>
        <w:t xml:space="preserve"> gab sein/ seiner göttlichen </w:t>
      </w:r>
      <w:proofErr w:type="spellStart"/>
      <w:r>
        <w:t>gnade</w:t>
      </w:r>
      <w:proofErr w:type="spellEnd"/>
      <w:r>
        <w:t xml:space="preserve"> </w:t>
      </w:r>
      <w:proofErr w:type="spellStart"/>
      <w:r>
        <w:t>vnd</w:t>
      </w:r>
      <w:proofErr w:type="spellEnd"/>
      <w:r>
        <w:t xml:space="preserve"> </w:t>
      </w:r>
      <w:proofErr w:type="spellStart"/>
      <w:r>
        <w:t>eereiche</w:t>
      </w:r>
      <w:proofErr w:type="spellEnd"/>
      <w:r>
        <w:t xml:space="preserve">/ </w:t>
      </w:r>
      <w:proofErr w:type="spellStart"/>
      <w:r>
        <w:t>vns</w:t>
      </w:r>
      <w:proofErr w:type="spellEnd"/>
      <w:r>
        <w:t xml:space="preserve"> von </w:t>
      </w:r>
      <w:proofErr w:type="spellStart"/>
      <w:r>
        <w:t>ewigkait</w:t>
      </w:r>
      <w:proofErr w:type="spellEnd"/>
      <w:r>
        <w:t xml:space="preserve"> </w:t>
      </w:r>
      <w:proofErr w:type="spellStart"/>
      <w:r>
        <w:t>berait</w:t>
      </w:r>
      <w:proofErr w:type="spellEnd"/>
      <w:r>
        <w:t xml:space="preserve">/ </w:t>
      </w:r>
      <w:proofErr w:type="spellStart"/>
      <w:r>
        <w:t>auff</w:t>
      </w:r>
      <w:proofErr w:type="spellEnd"/>
      <w:r>
        <w:t xml:space="preserve"> das er </w:t>
      </w:r>
      <w:proofErr w:type="spellStart"/>
      <w:r>
        <w:t>darmit</w:t>
      </w:r>
      <w:proofErr w:type="spellEnd"/>
      <w:r>
        <w:t xml:space="preserve"> </w:t>
      </w:r>
      <w:proofErr w:type="spellStart"/>
      <w:r>
        <w:t>auff</w:t>
      </w:r>
      <w:proofErr w:type="spellEnd"/>
      <w:r>
        <w:t xml:space="preserve"> </w:t>
      </w:r>
      <w:proofErr w:type="spellStart"/>
      <w:r>
        <w:t>hübe</w:t>
      </w:r>
      <w:proofErr w:type="spellEnd"/>
      <w:r>
        <w:t xml:space="preserve"> alles </w:t>
      </w:r>
      <w:proofErr w:type="spellStart"/>
      <w:r>
        <w:t>vertruwen</w:t>
      </w:r>
      <w:proofErr w:type="spellEnd"/>
      <w:r>
        <w:t xml:space="preserve"> </w:t>
      </w:r>
      <w:proofErr w:type="spellStart"/>
      <w:r>
        <w:t>vnd</w:t>
      </w:r>
      <w:proofErr w:type="spellEnd"/>
      <w:r>
        <w:t xml:space="preserve"> verdienst/ darein wir hoffen möchten/ die </w:t>
      </w:r>
      <w:proofErr w:type="spellStart"/>
      <w:r>
        <w:t>säligkait</w:t>
      </w:r>
      <w:proofErr w:type="spellEnd"/>
      <w:r>
        <w:t xml:space="preserve"> zu erlangen (</w:t>
      </w:r>
      <w:proofErr w:type="spellStart"/>
      <w:r>
        <w:t>Zun</w:t>
      </w:r>
      <w:proofErr w:type="spellEnd"/>
      <w:r>
        <w:t xml:space="preserve"> Römern. Das reich Gottes ist </w:t>
      </w:r>
      <w:proofErr w:type="spellStart"/>
      <w:r>
        <w:t>ain</w:t>
      </w:r>
      <w:proofErr w:type="spellEnd"/>
      <w:r>
        <w:t xml:space="preserve"> gab/ </w:t>
      </w:r>
      <w:proofErr w:type="spellStart"/>
      <w:r>
        <w:t>vnd</w:t>
      </w:r>
      <w:proofErr w:type="spellEnd"/>
      <w:r>
        <w:t xml:space="preserve"> ist es aber </w:t>
      </w:r>
      <w:proofErr w:type="spellStart"/>
      <w:r>
        <w:t>auß</w:t>
      </w:r>
      <w:proofErr w:type="spellEnd"/>
      <w:r>
        <w:t xml:space="preserve"> verdienst/ so ist die </w:t>
      </w:r>
      <w:proofErr w:type="spellStart"/>
      <w:r>
        <w:t>genad</w:t>
      </w:r>
      <w:proofErr w:type="spellEnd"/>
      <w:r>
        <w:t xml:space="preserve"> nichts) </w:t>
      </w:r>
      <w:proofErr w:type="spellStart"/>
      <w:r>
        <w:t>vnd</w:t>
      </w:r>
      <w:proofErr w:type="spellEnd"/>
      <w:r>
        <w:t xml:space="preserve"> </w:t>
      </w:r>
      <w:proofErr w:type="spellStart"/>
      <w:r>
        <w:t>nyergent</w:t>
      </w:r>
      <w:proofErr w:type="spellEnd"/>
      <w:r>
        <w:t xml:space="preserve"> </w:t>
      </w:r>
      <w:proofErr w:type="spellStart"/>
      <w:r>
        <w:t>inn</w:t>
      </w:r>
      <w:proofErr w:type="spellEnd"/>
      <w:r>
        <w:t xml:space="preserve"> </w:t>
      </w:r>
      <w:proofErr w:type="spellStart"/>
      <w:r>
        <w:t>rumen</w:t>
      </w:r>
      <w:proofErr w:type="spellEnd"/>
      <w:r>
        <w:t xml:space="preserve"> </w:t>
      </w:r>
      <w:proofErr w:type="spellStart"/>
      <w:r>
        <w:t>kündten</w:t>
      </w:r>
      <w:proofErr w:type="spellEnd"/>
      <w:r>
        <w:t xml:space="preserve">/ </w:t>
      </w:r>
      <w:proofErr w:type="spellStart"/>
      <w:r>
        <w:t>darmit</w:t>
      </w:r>
      <w:proofErr w:type="spellEnd"/>
      <w:r>
        <w:t xml:space="preserve"> wir das ewig leben verdient </w:t>
      </w:r>
      <w:proofErr w:type="spellStart"/>
      <w:r>
        <w:t>hetten</w:t>
      </w:r>
      <w:proofErr w:type="spellEnd"/>
      <w:r>
        <w:t xml:space="preserve">/ </w:t>
      </w:r>
      <w:proofErr w:type="spellStart"/>
      <w:r>
        <w:t>dieweyl</w:t>
      </w:r>
      <w:proofErr w:type="spellEnd"/>
      <w:r>
        <w:t xml:space="preserve"> es </w:t>
      </w:r>
      <w:proofErr w:type="spellStart"/>
      <w:r>
        <w:t>zuuor</w:t>
      </w:r>
      <w:proofErr w:type="spellEnd"/>
      <w:r>
        <w:t xml:space="preserve"> vor aller </w:t>
      </w:r>
      <w:proofErr w:type="spellStart"/>
      <w:r>
        <w:t>welt</w:t>
      </w:r>
      <w:proofErr w:type="spellEnd"/>
      <w:r>
        <w:t xml:space="preserve">/ </w:t>
      </w:r>
      <w:proofErr w:type="spellStart"/>
      <w:r>
        <w:t>vnd</w:t>
      </w:r>
      <w:proofErr w:type="spellEnd"/>
      <w:r>
        <w:t xml:space="preserve"> von </w:t>
      </w:r>
      <w:proofErr w:type="spellStart"/>
      <w:r>
        <w:t>ewigkait</w:t>
      </w:r>
      <w:proofErr w:type="spellEnd"/>
      <w:r>
        <w:t xml:space="preserve"> </w:t>
      </w:r>
      <w:proofErr w:type="spellStart"/>
      <w:r>
        <w:t>fürsehen</w:t>
      </w:r>
      <w:proofErr w:type="spellEnd"/>
      <w:r>
        <w:t xml:space="preserve"> ist/ </w:t>
      </w:r>
      <w:proofErr w:type="spellStart"/>
      <w:r>
        <w:t>Darumb</w:t>
      </w:r>
      <w:proofErr w:type="spellEnd"/>
      <w:r>
        <w:t xml:space="preserve"> spricht Paulus </w:t>
      </w:r>
      <w:proofErr w:type="spellStart"/>
      <w:r>
        <w:t>zun</w:t>
      </w:r>
      <w:proofErr w:type="spellEnd"/>
      <w:r>
        <w:t xml:space="preserve"> Römern. </w:t>
      </w:r>
      <w:proofErr w:type="spellStart"/>
      <w:r>
        <w:t>Auß</w:t>
      </w:r>
      <w:proofErr w:type="spellEnd"/>
      <w:r>
        <w:t xml:space="preserve"> </w:t>
      </w:r>
      <w:proofErr w:type="spellStart"/>
      <w:r>
        <w:t>Isaia</w:t>
      </w:r>
      <w:proofErr w:type="spellEnd"/>
      <w:r>
        <w:t xml:space="preserve">/ Wer hat </w:t>
      </w:r>
      <w:proofErr w:type="spellStart"/>
      <w:r>
        <w:t>jm</w:t>
      </w:r>
      <w:proofErr w:type="spellEnd"/>
      <w:r>
        <w:t xml:space="preserve"> etwas </w:t>
      </w:r>
      <w:proofErr w:type="spellStart"/>
      <w:r>
        <w:t>zuuor</w:t>
      </w:r>
      <w:proofErr w:type="spellEnd"/>
      <w:r>
        <w:t xml:space="preserve"> geben/ das </w:t>
      </w:r>
      <w:proofErr w:type="spellStart"/>
      <w:r>
        <w:t>jm</w:t>
      </w:r>
      <w:proofErr w:type="spellEnd"/>
      <w:r>
        <w:t xml:space="preserve"> werde wider vergolten. </w:t>
      </w:r>
      <w:proofErr w:type="spellStart"/>
      <w:r>
        <w:t>vnd</w:t>
      </w:r>
      <w:proofErr w:type="spellEnd"/>
      <w:r>
        <w:t xml:space="preserve"> Psalm. Aber mein </w:t>
      </w:r>
      <w:proofErr w:type="spellStart"/>
      <w:r>
        <w:t>Künig</w:t>
      </w:r>
      <w:proofErr w:type="spellEnd"/>
      <w:r>
        <w:t xml:space="preserve"> von alters her thut </w:t>
      </w:r>
      <w:proofErr w:type="spellStart"/>
      <w:r>
        <w:t>hülff</w:t>
      </w:r>
      <w:proofErr w:type="spellEnd"/>
      <w:r>
        <w:t xml:space="preserve"> mitten im </w:t>
      </w:r>
      <w:proofErr w:type="spellStart"/>
      <w:r>
        <w:t>land</w:t>
      </w:r>
      <w:proofErr w:type="spellEnd"/>
      <w:r>
        <w:t xml:space="preserve">/ Das ist </w:t>
      </w:r>
      <w:proofErr w:type="spellStart"/>
      <w:r>
        <w:t>Got</w:t>
      </w:r>
      <w:proofErr w:type="spellEnd"/>
      <w:r>
        <w:t xml:space="preserve"> von </w:t>
      </w:r>
      <w:proofErr w:type="spellStart"/>
      <w:r>
        <w:t>ewigkait</w:t>
      </w:r>
      <w:proofErr w:type="spellEnd"/>
      <w:r>
        <w:t xml:space="preserve"> an/ hat er </w:t>
      </w:r>
      <w:proofErr w:type="spellStart"/>
      <w:r>
        <w:t>vnser</w:t>
      </w:r>
      <w:proofErr w:type="spellEnd"/>
      <w:r>
        <w:t xml:space="preserve"> </w:t>
      </w:r>
      <w:proofErr w:type="spellStart"/>
      <w:r>
        <w:t>hülff</w:t>
      </w:r>
      <w:proofErr w:type="spellEnd"/>
      <w:r>
        <w:t xml:space="preserve">/ </w:t>
      </w:r>
      <w:proofErr w:type="spellStart"/>
      <w:r>
        <w:t>hail</w:t>
      </w:r>
      <w:proofErr w:type="spellEnd"/>
      <w:r>
        <w:t xml:space="preserve">/ </w:t>
      </w:r>
      <w:proofErr w:type="spellStart"/>
      <w:r>
        <w:t>vnd</w:t>
      </w:r>
      <w:proofErr w:type="spellEnd"/>
      <w:r>
        <w:t xml:space="preserve"> </w:t>
      </w:r>
      <w:proofErr w:type="spellStart"/>
      <w:r>
        <w:t>erlösung</w:t>
      </w:r>
      <w:proofErr w:type="spellEnd"/>
      <w:r>
        <w:t xml:space="preserve">/ geschafft </w:t>
      </w:r>
      <w:proofErr w:type="spellStart"/>
      <w:r>
        <w:t>vnd</w:t>
      </w:r>
      <w:proofErr w:type="spellEnd"/>
      <w:r>
        <w:t xml:space="preserve"> </w:t>
      </w:r>
      <w:proofErr w:type="spellStart"/>
      <w:r>
        <w:t>fürsehen</w:t>
      </w:r>
      <w:proofErr w:type="spellEnd"/>
      <w:r>
        <w:t xml:space="preserve">. </w:t>
      </w:r>
    </w:p>
    <w:p w14:paraId="356BF81D" w14:textId="77777777" w:rsidR="008B3220" w:rsidRDefault="008B3220" w:rsidP="008B3220">
      <w:pPr>
        <w:pStyle w:val="StandardWeb"/>
      </w:pPr>
      <w:r>
        <w:t xml:space="preserve">Also leert nu die </w:t>
      </w:r>
      <w:proofErr w:type="spellStart"/>
      <w:r>
        <w:t>fürsehung</w:t>
      </w:r>
      <w:proofErr w:type="spellEnd"/>
      <w:r>
        <w:t xml:space="preserve"> den rechten glauben/ rain </w:t>
      </w:r>
      <w:proofErr w:type="spellStart"/>
      <w:r>
        <w:t>vnd</w:t>
      </w:r>
      <w:proofErr w:type="spellEnd"/>
      <w:r>
        <w:t xml:space="preserve"> lauter in die </w:t>
      </w:r>
      <w:proofErr w:type="spellStart"/>
      <w:r>
        <w:t>gnad</w:t>
      </w:r>
      <w:proofErr w:type="spellEnd"/>
      <w:r>
        <w:t xml:space="preserve"> </w:t>
      </w:r>
      <w:proofErr w:type="spellStart"/>
      <w:r>
        <w:t>gotes</w:t>
      </w:r>
      <w:proofErr w:type="spellEnd"/>
      <w:r>
        <w:t xml:space="preserve">/ </w:t>
      </w:r>
      <w:proofErr w:type="spellStart"/>
      <w:r>
        <w:t>vnd</w:t>
      </w:r>
      <w:proofErr w:type="spellEnd"/>
      <w:r>
        <w:t xml:space="preserve"> </w:t>
      </w:r>
      <w:proofErr w:type="spellStart"/>
      <w:r>
        <w:t>verwürfft</w:t>
      </w:r>
      <w:proofErr w:type="spellEnd"/>
      <w:r>
        <w:t xml:space="preserve"> aller werk verdienst. </w:t>
      </w:r>
    </w:p>
    <w:p w14:paraId="0A1A3DCA" w14:textId="77777777" w:rsidR="008B3220" w:rsidRDefault="008B3220" w:rsidP="008B3220">
      <w:pPr>
        <w:pStyle w:val="StandardWeb"/>
      </w:pPr>
      <w:r>
        <w:t xml:space="preserve">Die ander </w:t>
      </w:r>
      <w:proofErr w:type="spellStart"/>
      <w:r>
        <w:t>vrsach</w:t>
      </w:r>
      <w:proofErr w:type="spellEnd"/>
      <w:r>
        <w:t xml:space="preserve"> ist/ das wir </w:t>
      </w:r>
      <w:proofErr w:type="spellStart"/>
      <w:r>
        <w:t>vns</w:t>
      </w:r>
      <w:proofErr w:type="spellEnd"/>
      <w:r>
        <w:t xml:space="preserve"> </w:t>
      </w:r>
      <w:proofErr w:type="spellStart"/>
      <w:r>
        <w:t>vnser</w:t>
      </w:r>
      <w:proofErr w:type="spellEnd"/>
      <w:r>
        <w:t xml:space="preserve"> </w:t>
      </w:r>
      <w:proofErr w:type="spellStart"/>
      <w:r>
        <w:t>selbs</w:t>
      </w:r>
      <w:proofErr w:type="spellEnd"/>
      <w:r>
        <w:t xml:space="preserve"> </w:t>
      </w:r>
      <w:proofErr w:type="spellStart"/>
      <w:r>
        <w:t>verleügnen</w:t>
      </w:r>
      <w:proofErr w:type="spellEnd"/>
      <w:r>
        <w:t xml:space="preserve">/ das ist/ Das wir </w:t>
      </w:r>
      <w:proofErr w:type="spellStart"/>
      <w:r>
        <w:t>vns</w:t>
      </w:r>
      <w:proofErr w:type="spellEnd"/>
      <w:r>
        <w:t xml:space="preserve"> </w:t>
      </w:r>
      <w:proofErr w:type="spellStart"/>
      <w:r>
        <w:t>verzeyhen</w:t>
      </w:r>
      <w:proofErr w:type="spellEnd"/>
      <w:r>
        <w:t xml:space="preserve"> </w:t>
      </w:r>
      <w:proofErr w:type="spellStart"/>
      <w:r>
        <w:t>vnser</w:t>
      </w:r>
      <w:proofErr w:type="spellEnd"/>
      <w:r>
        <w:t xml:space="preserve"> </w:t>
      </w:r>
      <w:proofErr w:type="spellStart"/>
      <w:r>
        <w:t>aigen</w:t>
      </w:r>
      <w:proofErr w:type="spellEnd"/>
      <w:r>
        <w:t xml:space="preserve"> </w:t>
      </w:r>
      <w:proofErr w:type="spellStart"/>
      <w:r>
        <w:t>witz</w:t>
      </w:r>
      <w:proofErr w:type="spellEnd"/>
      <w:r>
        <w:t xml:space="preserve"> </w:t>
      </w:r>
      <w:proofErr w:type="spellStart"/>
      <w:r>
        <w:t>vnd</w:t>
      </w:r>
      <w:proofErr w:type="spellEnd"/>
      <w:r>
        <w:t xml:space="preserve"> </w:t>
      </w:r>
      <w:proofErr w:type="spellStart"/>
      <w:r>
        <w:t>klughait</w:t>
      </w:r>
      <w:proofErr w:type="spellEnd"/>
      <w:r>
        <w:t xml:space="preserve">/ </w:t>
      </w:r>
      <w:proofErr w:type="spellStart"/>
      <w:r>
        <w:t>aigner</w:t>
      </w:r>
      <w:proofErr w:type="spellEnd"/>
      <w:r>
        <w:t xml:space="preserve"> lieb </w:t>
      </w:r>
      <w:proofErr w:type="spellStart"/>
      <w:r>
        <w:t>vnd</w:t>
      </w:r>
      <w:proofErr w:type="spellEnd"/>
      <w:r>
        <w:t xml:space="preserve"> </w:t>
      </w:r>
      <w:proofErr w:type="spellStart"/>
      <w:r>
        <w:t>aignen</w:t>
      </w:r>
      <w:proofErr w:type="spellEnd"/>
      <w:r>
        <w:t xml:space="preserve"> nutz/ </w:t>
      </w:r>
      <w:proofErr w:type="spellStart"/>
      <w:r>
        <w:t>vnd</w:t>
      </w:r>
      <w:proofErr w:type="spellEnd"/>
      <w:r>
        <w:t xml:space="preserve"> </w:t>
      </w:r>
      <w:proofErr w:type="spellStart"/>
      <w:r>
        <w:t>flaischlicher</w:t>
      </w:r>
      <w:proofErr w:type="spellEnd"/>
      <w:r>
        <w:t xml:space="preserve"> </w:t>
      </w:r>
      <w:proofErr w:type="spellStart"/>
      <w:r>
        <w:t>weyßhait</w:t>
      </w:r>
      <w:proofErr w:type="spellEnd"/>
      <w:r>
        <w:t xml:space="preserve">/ leert </w:t>
      </w:r>
      <w:proofErr w:type="spellStart"/>
      <w:r>
        <w:t>vns</w:t>
      </w:r>
      <w:proofErr w:type="spellEnd"/>
      <w:r>
        <w:t xml:space="preserve"> Paulus zum ersten gefangen zu </w:t>
      </w:r>
      <w:proofErr w:type="spellStart"/>
      <w:r>
        <w:t>nemen</w:t>
      </w:r>
      <w:proofErr w:type="spellEnd"/>
      <w:r>
        <w:t xml:space="preserve">/ </w:t>
      </w:r>
      <w:proofErr w:type="spellStart"/>
      <w:r>
        <w:t>vnder</w:t>
      </w:r>
      <w:proofErr w:type="spellEnd"/>
      <w:r>
        <w:t xml:space="preserve"> den gehorsam Christi/ In der ersten </w:t>
      </w:r>
      <w:proofErr w:type="spellStart"/>
      <w:r>
        <w:t>zun</w:t>
      </w:r>
      <w:proofErr w:type="spellEnd"/>
      <w:r>
        <w:t xml:space="preserve"> </w:t>
      </w:r>
      <w:proofErr w:type="spellStart"/>
      <w:r>
        <w:t>Corint</w:t>
      </w:r>
      <w:proofErr w:type="spellEnd"/>
      <w:r>
        <w:t xml:space="preserve">. Die </w:t>
      </w:r>
      <w:proofErr w:type="spellStart"/>
      <w:r>
        <w:t>waffen</w:t>
      </w:r>
      <w:proofErr w:type="spellEnd"/>
      <w:r>
        <w:t xml:space="preserve"> </w:t>
      </w:r>
      <w:proofErr w:type="spellStart"/>
      <w:r>
        <w:t>vnser</w:t>
      </w:r>
      <w:proofErr w:type="spellEnd"/>
      <w:r>
        <w:t xml:space="preserve"> </w:t>
      </w:r>
      <w:proofErr w:type="spellStart"/>
      <w:r>
        <w:t>Riterschafft</w:t>
      </w:r>
      <w:proofErr w:type="spellEnd"/>
      <w:r>
        <w:t xml:space="preserve"> </w:t>
      </w:r>
      <w:proofErr w:type="spellStart"/>
      <w:r>
        <w:t>seind</w:t>
      </w:r>
      <w:proofErr w:type="spellEnd"/>
      <w:r>
        <w:t xml:space="preserve"> </w:t>
      </w:r>
      <w:proofErr w:type="spellStart"/>
      <w:r>
        <w:t>nit</w:t>
      </w:r>
      <w:proofErr w:type="spellEnd"/>
      <w:r>
        <w:t xml:space="preserve"> </w:t>
      </w:r>
      <w:proofErr w:type="spellStart"/>
      <w:r>
        <w:t>flaischlich</w:t>
      </w:r>
      <w:proofErr w:type="spellEnd"/>
      <w:r>
        <w:t xml:space="preserve">/ </w:t>
      </w:r>
      <w:proofErr w:type="spellStart"/>
      <w:r>
        <w:t>sonder</w:t>
      </w:r>
      <w:proofErr w:type="spellEnd"/>
      <w:r>
        <w:t xml:space="preserve"> </w:t>
      </w:r>
      <w:proofErr w:type="spellStart"/>
      <w:r>
        <w:t>gaistlich</w:t>
      </w:r>
      <w:proofErr w:type="spellEnd"/>
      <w:r>
        <w:t xml:space="preserve"> rc. Damit wir verstören die </w:t>
      </w:r>
      <w:proofErr w:type="spellStart"/>
      <w:r>
        <w:t>anschleg</w:t>
      </w:r>
      <w:proofErr w:type="spellEnd"/>
      <w:r>
        <w:t xml:space="preserve"> </w:t>
      </w:r>
      <w:proofErr w:type="spellStart"/>
      <w:r>
        <w:t>vnd</w:t>
      </w:r>
      <w:proofErr w:type="spellEnd"/>
      <w:r>
        <w:t xml:space="preserve"> alle höhe/ die sich erhebt/ wider die </w:t>
      </w:r>
      <w:proofErr w:type="spellStart"/>
      <w:r>
        <w:t>erkantnuß</w:t>
      </w:r>
      <w:proofErr w:type="spellEnd"/>
      <w:r>
        <w:t xml:space="preserve"> Gottes/ </w:t>
      </w:r>
      <w:proofErr w:type="spellStart"/>
      <w:r>
        <w:t>vnd</w:t>
      </w:r>
      <w:proofErr w:type="spellEnd"/>
      <w:r>
        <w:t xml:space="preserve"> </w:t>
      </w:r>
      <w:proofErr w:type="spellStart"/>
      <w:r>
        <w:t>nemen</w:t>
      </w:r>
      <w:proofErr w:type="spellEnd"/>
      <w:r>
        <w:t xml:space="preserve"> gefangen alle </w:t>
      </w:r>
      <w:proofErr w:type="spellStart"/>
      <w:r>
        <w:t>vernunfft</w:t>
      </w:r>
      <w:proofErr w:type="spellEnd"/>
      <w:r>
        <w:t xml:space="preserve">/ </w:t>
      </w:r>
      <w:proofErr w:type="spellStart"/>
      <w:r>
        <w:t>vnder</w:t>
      </w:r>
      <w:proofErr w:type="spellEnd"/>
      <w:r>
        <w:t xml:space="preserve"> den gehorsam Christi/ das ist/ wir </w:t>
      </w:r>
      <w:proofErr w:type="spellStart"/>
      <w:r>
        <w:t>faren</w:t>
      </w:r>
      <w:proofErr w:type="spellEnd"/>
      <w:r>
        <w:t xml:space="preserve"> </w:t>
      </w:r>
      <w:proofErr w:type="spellStart"/>
      <w:r>
        <w:t>nit</w:t>
      </w:r>
      <w:proofErr w:type="spellEnd"/>
      <w:r>
        <w:t xml:space="preserve"> zu hoch/ </w:t>
      </w:r>
      <w:proofErr w:type="spellStart"/>
      <w:r>
        <w:t>vnd</w:t>
      </w:r>
      <w:proofErr w:type="spellEnd"/>
      <w:r>
        <w:t xml:space="preserve"> erforschen die </w:t>
      </w:r>
      <w:proofErr w:type="spellStart"/>
      <w:r>
        <w:t>gottes</w:t>
      </w:r>
      <w:proofErr w:type="spellEnd"/>
      <w:r>
        <w:t xml:space="preserve"> </w:t>
      </w:r>
      <w:proofErr w:type="spellStart"/>
      <w:r>
        <w:t>gericht</w:t>
      </w:r>
      <w:proofErr w:type="spellEnd"/>
      <w:r>
        <w:t xml:space="preserve"> </w:t>
      </w:r>
      <w:proofErr w:type="spellStart"/>
      <w:r>
        <w:t>nit</w:t>
      </w:r>
      <w:proofErr w:type="spellEnd"/>
      <w:r>
        <w:t xml:space="preserve">/ das wir </w:t>
      </w:r>
      <w:proofErr w:type="spellStart"/>
      <w:r>
        <w:t>vns</w:t>
      </w:r>
      <w:proofErr w:type="spellEnd"/>
      <w:r>
        <w:t xml:space="preserve"> on not mit dem/ ob wir </w:t>
      </w:r>
      <w:proofErr w:type="spellStart"/>
      <w:r>
        <w:t>fürsehen</w:t>
      </w:r>
      <w:proofErr w:type="spellEnd"/>
      <w:r>
        <w:t xml:space="preserve"> seyen zu </w:t>
      </w:r>
      <w:proofErr w:type="spellStart"/>
      <w:r>
        <w:t>säligkait</w:t>
      </w:r>
      <w:proofErr w:type="spellEnd"/>
      <w:r>
        <w:t xml:space="preserve"> oder nicht/ </w:t>
      </w:r>
      <w:proofErr w:type="spellStart"/>
      <w:r>
        <w:t>wölten</w:t>
      </w:r>
      <w:proofErr w:type="spellEnd"/>
      <w:r>
        <w:t xml:space="preserve"> bekümmern/ Dann so </w:t>
      </w:r>
      <w:proofErr w:type="spellStart"/>
      <w:r>
        <w:t>got</w:t>
      </w:r>
      <w:proofErr w:type="spellEnd"/>
      <w:r>
        <w:t xml:space="preserve"> </w:t>
      </w:r>
      <w:proofErr w:type="spellStart"/>
      <w:r>
        <w:t>gebotten</w:t>
      </w:r>
      <w:proofErr w:type="spellEnd"/>
      <w:r>
        <w:t xml:space="preserve"> hat/ das wir </w:t>
      </w:r>
      <w:proofErr w:type="spellStart"/>
      <w:r>
        <w:t>nit</w:t>
      </w:r>
      <w:proofErr w:type="spellEnd"/>
      <w:r>
        <w:t xml:space="preserve"> sorg über leib </w:t>
      </w:r>
      <w:proofErr w:type="spellStart"/>
      <w:r>
        <w:t>vnd</w:t>
      </w:r>
      <w:proofErr w:type="spellEnd"/>
      <w:r>
        <w:t xml:space="preserve"> </w:t>
      </w:r>
      <w:proofErr w:type="spellStart"/>
      <w:r>
        <w:t>seel</w:t>
      </w:r>
      <w:proofErr w:type="spellEnd"/>
      <w:r>
        <w:t xml:space="preserve"> haben sollen/ über </w:t>
      </w:r>
      <w:proofErr w:type="spellStart"/>
      <w:r>
        <w:t>klaidung</w:t>
      </w:r>
      <w:proofErr w:type="spellEnd"/>
      <w:r>
        <w:t xml:space="preserve">/ essen </w:t>
      </w:r>
      <w:proofErr w:type="spellStart"/>
      <w:r>
        <w:t>vnd</w:t>
      </w:r>
      <w:proofErr w:type="spellEnd"/>
      <w:r>
        <w:t xml:space="preserve"> </w:t>
      </w:r>
      <w:proofErr w:type="spellStart"/>
      <w:r>
        <w:t>trincken</w:t>
      </w:r>
      <w:proofErr w:type="spellEnd"/>
      <w:r>
        <w:t xml:space="preserve">. </w:t>
      </w:r>
      <w:proofErr w:type="spellStart"/>
      <w:r>
        <w:t>Math.vj</w:t>
      </w:r>
      <w:proofErr w:type="spellEnd"/>
      <w:r>
        <w:t xml:space="preserve">. So hat er on </w:t>
      </w:r>
      <w:proofErr w:type="spellStart"/>
      <w:r>
        <w:t>zweyfel</w:t>
      </w:r>
      <w:proofErr w:type="spellEnd"/>
      <w:r>
        <w:t xml:space="preserve"> </w:t>
      </w:r>
      <w:proofErr w:type="spellStart"/>
      <w:r>
        <w:t>vil</w:t>
      </w:r>
      <w:proofErr w:type="spellEnd"/>
      <w:r>
        <w:t xml:space="preserve"> </w:t>
      </w:r>
      <w:proofErr w:type="spellStart"/>
      <w:r>
        <w:t>meer</w:t>
      </w:r>
      <w:proofErr w:type="spellEnd"/>
      <w:r>
        <w:t xml:space="preserve"> </w:t>
      </w:r>
      <w:proofErr w:type="spellStart"/>
      <w:r>
        <w:t>gepotten</w:t>
      </w:r>
      <w:proofErr w:type="spellEnd"/>
      <w:r>
        <w:t xml:space="preserve">/ das wir </w:t>
      </w:r>
      <w:proofErr w:type="spellStart"/>
      <w:r>
        <w:t>vns</w:t>
      </w:r>
      <w:proofErr w:type="spellEnd"/>
      <w:r>
        <w:t xml:space="preserve"> </w:t>
      </w:r>
      <w:proofErr w:type="spellStart"/>
      <w:r>
        <w:t>nit</w:t>
      </w:r>
      <w:proofErr w:type="spellEnd"/>
      <w:r>
        <w:t xml:space="preserve"> bekümmern sollen ob wir zur </w:t>
      </w:r>
      <w:proofErr w:type="spellStart"/>
      <w:r>
        <w:t>säligkait</w:t>
      </w:r>
      <w:proofErr w:type="spellEnd"/>
      <w:r>
        <w:t xml:space="preserve"> </w:t>
      </w:r>
      <w:proofErr w:type="spellStart"/>
      <w:r>
        <w:t>fürsehen</w:t>
      </w:r>
      <w:proofErr w:type="spellEnd"/>
      <w:r>
        <w:t xml:space="preserve"> seyen oder </w:t>
      </w:r>
      <w:proofErr w:type="spellStart"/>
      <w:r>
        <w:t>nit</w:t>
      </w:r>
      <w:proofErr w:type="spellEnd"/>
      <w:r>
        <w:t xml:space="preserve">/ Dann also spricht Petrus. All </w:t>
      </w:r>
      <w:proofErr w:type="spellStart"/>
      <w:r>
        <w:t>ewre</w:t>
      </w:r>
      <w:proofErr w:type="spellEnd"/>
      <w:r>
        <w:t xml:space="preserve"> sorg </w:t>
      </w:r>
      <w:proofErr w:type="spellStart"/>
      <w:r>
        <w:t>werfft</w:t>
      </w:r>
      <w:proofErr w:type="spellEnd"/>
      <w:r>
        <w:t xml:space="preserve"> </w:t>
      </w:r>
      <w:proofErr w:type="spellStart"/>
      <w:r>
        <w:t>auff</w:t>
      </w:r>
      <w:proofErr w:type="spellEnd"/>
      <w:r>
        <w:t xml:space="preserve"> </w:t>
      </w:r>
      <w:proofErr w:type="spellStart"/>
      <w:r>
        <w:t>jn</w:t>
      </w:r>
      <w:proofErr w:type="spellEnd"/>
      <w:r>
        <w:t xml:space="preserve">/ dann er sorget für </w:t>
      </w:r>
      <w:proofErr w:type="spellStart"/>
      <w:r>
        <w:t>eüch</w:t>
      </w:r>
      <w:proofErr w:type="spellEnd"/>
      <w:r>
        <w:t xml:space="preserve">/ </w:t>
      </w:r>
      <w:proofErr w:type="spellStart"/>
      <w:r>
        <w:t>vnd</w:t>
      </w:r>
      <w:proofErr w:type="spellEnd"/>
      <w:r>
        <w:t xml:space="preserve"> </w:t>
      </w:r>
      <w:proofErr w:type="spellStart"/>
      <w:r>
        <w:t>dauid</w:t>
      </w:r>
      <w:proofErr w:type="spellEnd"/>
      <w:r>
        <w:t xml:space="preserve"> im Psalm. </w:t>
      </w:r>
      <w:proofErr w:type="spellStart"/>
      <w:r>
        <w:t>Würff</w:t>
      </w:r>
      <w:proofErr w:type="spellEnd"/>
      <w:r>
        <w:t xml:space="preserve"> dein sorg </w:t>
      </w:r>
      <w:proofErr w:type="spellStart"/>
      <w:r>
        <w:t>auff</w:t>
      </w:r>
      <w:proofErr w:type="spellEnd"/>
      <w:r>
        <w:t xml:space="preserve"> den </w:t>
      </w:r>
      <w:proofErr w:type="spellStart"/>
      <w:r>
        <w:t>herren</w:t>
      </w:r>
      <w:proofErr w:type="spellEnd"/>
      <w:r>
        <w:t xml:space="preserve">/ Zum andern/ Hat er </w:t>
      </w:r>
      <w:proofErr w:type="spellStart"/>
      <w:r>
        <w:t>sy</w:t>
      </w:r>
      <w:proofErr w:type="spellEnd"/>
      <w:r>
        <w:t xml:space="preserve"> geben/ die lieb zu </w:t>
      </w:r>
      <w:proofErr w:type="spellStart"/>
      <w:r>
        <w:t>jm</w:t>
      </w:r>
      <w:proofErr w:type="spellEnd"/>
      <w:r>
        <w:t xml:space="preserve"> selber zu tödten/ </w:t>
      </w:r>
      <w:proofErr w:type="spellStart"/>
      <w:r>
        <w:t>vnd</w:t>
      </w:r>
      <w:proofErr w:type="spellEnd"/>
      <w:r>
        <w:t xml:space="preserve"> </w:t>
      </w:r>
      <w:proofErr w:type="spellStart"/>
      <w:r>
        <w:t>aignen</w:t>
      </w:r>
      <w:proofErr w:type="spellEnd"/>
      <w:r>
        <w:t xml:space="preserve"> nutz </w:t>
      </w:r>
      <w:proofErr w:type="spellStart"/>
      <w:r>
        <w:t>außzurotten</w:t>
      </w:r>
      <w:proofErr w:type="spellEnd"/>
      <w:r>
        <w:t xml:space="preserve">/ auch die liebe zur </w:t>
      </w:r>
      <w:proofErr w:type="spellStart"/>
      <w:r>
        <w:t>säligkait</w:t>
      </w:r>
      <w:proofErr w:type="spellEnd"/>
      <w:r>
        <w:t xml:space="preserve">/ auf das wir/ </w:t>
      </w:r>
      <w:proofErr w:type="spellStart"/>
      <w:r>
        <w:t>nit</w:t>
      </w:r>
      <w:proofErr w:type="spellEnd"/>
      <w:r>
        <w:t xml:space="preserve"> </w:t>
      </w:r>
      <w:proofErr w:type="spellStart"/>
      <w:r>
        <w:t>auß</w:t>
      </w:r>
      <w:proofErr w:type="spellEnd"/>
      <w:r>
        <w:t xml:space="preserve"> lieb der </w:t>
      </w:r>
      <w:proofErr w:type="spellStart"/>
      <w:r>
        <w:t>säligkait</w:t>
      </w:r>
      <w:proofErr w:type="spellEnd"/>
      <w:r>
        <w:t xml:space="preserve"> </w:t>
      </w:r>
      <w:proofErr w:type="spellStart"/>
      <w:r>
        <w:t>vnd</w:t>
      </w:r>
      <w:proofErr w:type="spellEnd"/>
      <w:r>
        <w:t xml:space="preserve"> </w:t>
      </w:r>
      <w:proofErr w:type="spellStart"/>
      <w:r>
        <w:t>aigens</w:t>
      </w:r>
      <w:proofErr w:type="spellEnd"/>
      <w:r>
        <w:t xml:space="preserve"> nutz/ oder </w:t>
      </w:r>
      <w:proofErr w:type="spellStart"/>
      <w:r>
        <w:t>auß</w:t>
      </w:r>
      <w:proofErr w:type="spellEnd"/>
      <w:r>
        <w:t xml:space="preserve"> </w:t>
      </w:r>
      <w:proofErr w:type="spellStart"/>
      <w:r>
        <w:t>forcht</w:t>
      </w:r>
      <w:proofErr w:type="spellEnd"/>
      <w:r>
        <w:t xml:space="preserve"> der straff/ </w:t>
      </w:r>
      <w:proofErr w:type="spellStart"/>
      <w:r>
        <w:t>vnsere</w:t>
      </w:r>
      <w:proofErr w:type="spellEnd"/>
      <w:r>
        <w:t xml:space="preserve"> gute </w:t>
      </w:r>
      <w:proofErr w:type="spellStart"/>
      <w:r>
        <w:t>werck</w:t>
      </w:r>
      <w:proofErr w:type="spellEnd"/>
      <w:r>
        <w:t xml:space="preserve"> </w:t>
      </w:r>
      <w:proofErr w:type="spellStart"/>
      <w:r>
        <w:t>thetten</w:t>
      </w:r>
      <w:proofErr w:type="spellEnd"/>
      <w:r>
        <w:t xml:space="preserve">/ daran </w:t>
      </w:r>
      <w:proofErr w:type="spellStart"/>
      <w:r>
        <w:t>Got</w:t>
      </w:r>
      <w:proofErr w:type="spellEnd"/>
      <w:r>
        <w:t xml:space="preserve"> </w:t>
      </w:r>
      <w:proofErr w:type="spellStart"/>
      <w:r>
        <w:t>kain</w:t>
      </w:r>
      <w:proofErr w:type="spellEnd"/>
      <w:r>
        <w:t xml:space="preserve"> gefallen </w:t>
      </w:r>
      <w:proofErr w:type="spellStart"/>
      <w:r>
        <w:t>hatt</w:t>
      </w:r>
      <w:proofErr w:type="spellEnd"/>
      <w:r>
        <w:t xml:space="preserve">/ </w:t>
      </w:r>
      <w:proofErr w:type="spellStart"/>
      <w:r>
        <w:t>Sonder</w:t>
      </w:r>
      <w:proofErr w:type="spellEnd"/>
      <w:r>
        <w:t xml:space="preserve"> </w:t>
      </w:r>
      <w:proofErr w:type="spellStart"/>
      <w:r>
        <w:t>auß</w:t>
      </w:r>
      <w:proofErr w:type="spellEnd"/>
      <w:r>
        <w:t xml:space="preserve"> </w:t>
      </w:r>
      <w:proofErr w:type="spellStart"/>
      <w:r>
        <w:t>freyer</w:t>
      </w:r>
      <w:proofErr w:type="spellEnd"/>
      <w:r>
        <w:t xml:space="preserve"> lieb zu </w:t>
      </w:r>
      <w:proofErr w:type="spellStart"/>
      <w:r>
        <w:t>gottes</w:t>
      </w:r>
      <w:proofErr w:type="spellEnd"/>
      <w:r>
        <w:t xml:space="preserve"> </w:t>
      </w:r>
      <w:proofErr w:type="spellStart"/>
      <w:r>
        <w:t>preyß</w:t>
      </w:r>
      <w:proofErr w:type="spellEnd"/>
      <w:r>
        <w:t xml:space="preserve"> </w:t>
      </w:r>
      <w:proofErr w:type="spellStart"/>
      <w:r>
        <w:t>vnd</w:t>
      </w:r>
      <w:proofErr w:type="spellEnd"/>
      <w:r>
        <w:t xml:space="preserve"> </w:t>
      </w:r>
      <w:proofErr w:type="spellStart"/>
      <w:r>
        <w:t>eer</w:t>
      </w:r>
      <w:proofErr w:type="spellEnd"/>
      <w:r>
        <w:t xml:space="preserve"> </w:t>
      </w:r>
      <w:proofErr w:type="spellStart"/>
      <w:r>
        <w:t>thetten</w:t>
      </w:r>
      <w:proofErr w:type="spellEnd"/>
      <w:r>
        <w:t xml:space="preserve">/ </w:t>
      </w:r>
      <w:proofErr w:type="spellStart"/>
      <w:r>
        <w:t>vnd</w:t>
      </w:r>
      <w:proofErr w:type="spellEnd"/>
      <w:r>
        <w:t xml:space="preserve"> </w:t>
      </w:r>
      <w:proofErr w:type="spellStart"/>
      <w:r>
        <w:t>jm</w:t>
      </w:r>
      <w:proofErr w:type="spellEnd"/>
      <w:r>
        <w:t xml:space="preserve"> ergeben </w:t>
      </w:r>
      <w:proofErr w:type="spellStart"/>
      <w:r>
        <w:t>vnd</w:t>
      </w:r>
      <w:proofErr w:type="spellEnd"/>
      <w:r>
        <w:t xml:space="preserve"> </w:t>
      </w:r>
      <w:proofErr w:type="spellStart"/>
      <w:r>
        <w:t>haim</w:t>
      </w:r>
      <w:proofErr w:type="spellEnd"/>
      <w:r>
        <w:t xml:space="preserve"> stellen mit </w:t>
      </w:r>
      <w:proofErr w:type="spellStart"/>
      <w:r>
        <w:t>leyb</w:t>
      </w:r>
      <w:proofErr w:type="spellEnd"/>
      <w:r>
        <w:t xml:space="preserve"> </w:t>
      </w:r>
      <w:proofErr w:type="spellStart"/>
      <w:r>
        <w:t>vnd</w:t>
      </w:r>
      <w:proofErr w:type="spellEnd"/>
      <w:r>
        <w:t xml:space="preserve"> </w:t>
      </w:r>
      <w:proofErr w:type="spellStart"/>
      <w:r>
        <w:t>seel</w:t>
      </w:r>
      <w:proofErr w:type="spellEnd"/>
      <w:r>
        <w:t xml:space="preserve"> in seinen willen/ </w:t>
      </w:r>
      <w:proofErr w:type="spellStart"/>
      <w:r>
        <w:t>vnangesehen</w:t>
      </w:r>
      <w:proofErr w:type="spellEnd"/>
      <w:r>
        <w:t xml:space="preserve">/ ob er an </w:t>
      </w:r>
      <w:proofErr w:type="spellStart"/>
      <w:r>
        <w:t>vns</w:t>
      </w:r>
      <w:proofErr w:type="spellEnd"/>
      <w:r>
        <w:t xml:space="preserve"> </w:t>
      </w:r>
      <w:proofErr w:type="spellStart"/>
      <w:r>
        <w:t>erzaigen</w:t>
      </w:r>
      <w:proofErr w:type="spellEnd"/>
      <w:r>
        <w:t xml:space="preserve"> wöll seinen </w:t>
      </w:r>
      <w:proofErr w:type="spellStart"/>
      <w:r>
        <w:t>zorn</w:t>
      </w:r>
      <w:proofErr w:type="spellEnd"/>
      <w:r>
        <w:t xml:space="preserve"> oder die reichtumb seiner </w:t>
      </w:r>
      <w:proofErr w:type="spellStart"/>
      <w:r>
        <w:t>herrlichhait</w:t>
      </w:r>
      <w:proofErr w:type="spellEnd"/>
      <w:r>
        <w:t xml:space="preserve">/ </w:t>
      </w:r>
      <w:proofErr w:type="spellStart"/>
      <w:r>
        <w:t>vnd</w:t>
      </w:r>
      <w:proofErr w:type="spellEnd"/>
      <w:r>
        <w:t xml:space="preserve"> sprechen also/ Herr wir wissen das du </w:t>
      </w:r>
      <w:proofErr w:type="spellStart"/>
      <w:r>
        <w:t>gefäß</w:t>
      </w:r>
      <w:proofErr w:type="spellEnd"/>
      <w:r>
        <w:t xml:space="preserve"> zu der </w:t>
      </w:r>
      <w:proofErr w:type="spellStart"/>
      <w:r>
        <w:t>verdamnuß</w:t>
      </w:r>
      <w:proofErr w:type="spellEnd"/>
      <w:r>
        <w:t xml:space="preserve">/ </w:t>
      </w:r>
      <w:proofErr w:type="spellStart"/>
      <w:r>
        <w:t>vnnd</w:t>
      </w:r>
      <w:proofErr w:type="spellEnd"/>
      <w:r>
        <w:t xml:space="preserve"> auch zur </w:t>
      </w:r>
      <w:proofErr w:type="spellStart"/>
      <w:r>
        <w:t>seligkait</w:t>
      </w:r>
      <w:proofErr w:type="spellEnd"/>
      <w:r>
        <w:t xml:space="preserve"> haben </w:t>
      </w:r>
      <w:proofErr w:type="spellStart"/>
      <w:r>
        <w:t>must</w:t>
      </w:r>
      <w:proofErr w:type="spellEnd"/>
      <w:r>
        <w:t xml:space="preserve">/ </w:t>
      </w:r>
      <w:proofErr w:type="spellStart"/>
      <w:r>
        <w:t>darumb</w:t>
      </w:r>
      <w:proofErr w:type="spellEnd"/>
      <w:r>
        <w:t xml:space="preserve"> mach </w:t>
      </w:r>
      <w:proofErr w:type="spellStart"/>
      <w:r>
        <w:t>auß</w:t>
      </w:r>
      <w:proofErr w:type="spellEnd"/>
      <w:r>
        <w:t xml:space="preserve"> </w:t>
      </w:r>
      <w:proofErr w:type="spellStart"/>
      <w:r>
        <w:t>vns</w:t>
      </w:r>
      <w:proofErr w:type="spellEnd"/>
      <w:r>
        <w:t xml:space="preserve"> was dein </w:t>
      </w:r>
      <w:proofErr w:type="spellStart"/>
      <w:r>
        <w:t>Götlicher</w:t>
      </w:r>
      <w:proofErr w:type="spellEnd"/>
      <w:r>
        <w:t xml:space="preserve"> will beschlossen hat/ </w:t>
      </w:r>
      <w:proofErr w:type="spellStart"/>
      <w:r>
        <w:t>vnd</w:t>
      </w:r>
      <w:proofErr w:type="spellEnd"/>
      <w:r>
        <w:t xml:space="preserve"> dir </w:t>
      </w:r>
      <w:proofErr w:type="spellStart"/>
      <w:r>
        <w:t>gefellig</w:t>
      </w:r>
      <w:proofErr w:type="spellEnd"/>
      <w:r>
        <w:t xml:space="preserve"> ist. </w:t>
      </w:r>
    </w:p>
    <w:p w14:paraId="2BC12C46" w14:textId="77777777" w:rsidR="008B3220" w:rsidRDefault="008B3220" w:rsidP="008B3220">
      <w:pPr>
        <w:pStyle w:val="StandardWeb"/>
      </w:pPr>
      <w:r>
        <w:t xml:space="preserve">Wer nun solchen willen </w:t>
      </w:r>
      <w:proofErr w:type="spellStart"/>
      <w:r>
        <w:t>vnd</w:t>
      </w:r>
      <w:proofErr w:type="spellEnd"/>
      <w:r>
        <w:t xml:space="preserve"> </w:t>
      </w:r>
      <w:proofErr w:type="spellStart"/>
      <w:r>
        <w:t>gemüt</w:t>
      </w:r>
      <w:proofErr w:type="spellEnd"/>
      <w:r>
        <w:t xml:space="preserve"> hat der hat </w:t>
      </w:r>
      <w:proofErr w:type="spellStart"/>
      <w:r>
        <w:t>ain</w:t>
      </w:r>
      <w:proofErr w:type="spellEnd"/>
      <w:r>
        <w:t xml:space="preserve"> gewiß </w:t>
      </w:r>
      <w:proofErr w:type="spellStart"/>
      <w:r>
        <w:t>zaichen</w:t>
      </w:r>
      <w:proofErr w:type="spellEnd"/>
      <w:r>
        <w:t xml:space="preserve">/ das er </w:t>
      </w:r>
      <w:proofErr w:type="spellStart"/>
      <w:r>
        <w:t>ain</w:t>
      </w:r>
      <w:proofErr w:type="spellEnd"/>
      <w:r>
        <w:t xml:space="preserve"> </w:t>
      </w:r>
      <w:proofErr w:type="spellStart"/>
      <w:r>
        <w:t>kind</w:t>
      </w:r>
      <w:proofErr w:type="spellEnd"/>
      <w:r>
        <w:t xml:space="preserve"> Gottes sey/ wie auch alle </w:t>
      </w:r>
      <w:proofErr w:type="spellStart"/>
      <w:r>
        <w:t>hailigen</w:t>
      </w:r>
      <w:proofErr w:type="spellEnd"/>
      <w:r>
        <w:t xml:space="preserve"> </w:t>
      </w:r>
      <w:proofErr w:type="spellStart"/>
      <w:r>
        <w:t>jren</w:t>
      </w:r>
      <w:proofErr w:type="spellEnd"/>
      <w:r>
        <w:t xml:space="preserve"> in Gottes willen </w:t>
      </w:r>
      <w:proofErr w:type="spellStart"/>
      <w:r>
        <w:t>alltzeit</w:t>
      </w:r>
      <w:proofErr w:type="spellEnd"/>
      <w:r>
        <w:t xml:space="preserve"> </w:t>
      </w:r>
      <w:proofErr w:type="spellStart"/>
      <w:r>
        <w:t>gestelt</w:t>
      </w:r>
      <w:proofErr w:type="spellEnd"/>
      <w:r>
        <w:t xml:space="preserve"> </w:t>
      </w:r>
      <w:proofErr w:type="spellStart"/>
      <w:r>
        <w:t>vnd</w:t>
      </w:r>
      <w:proofErr w:type="spellEnd"/>
      <w:r>
        <w:t xml:space="preserve"> ergeben haben/ wie wir dann bitten Math. am .</w:t>
      </w:r>
      <w:proofErr w:type="spellStart"/>
      <w:r>
        <w:t>vj</w:t>
      </w:r>
      <w:proofErr w:type="spellEnd"/>
      <w:r>
        <w:t xml:space="preserve">. Dein will geschehe/ deren </w:t>
      </w:r>
      <w:proofErr w:type="spellStart"/>
      <w:r>
        <w:t>exempel</w:t>
      </w:r>
      <w:proofErr w:type="spellEnd"/>
      <w:r>
        <w:t xml:space="preserve"> nun/ der </w:t>
      </w:r>
      <w:proofErr w:type="spellStart"/>
      <w:r>
        <w:t>tödtung</w:t>
      </w:r>
      <w:proofErr w:type="spellEnd"/>
      <w:r>
        <w:t xml:space="preserve"> des alten Adams </w:t>
      </w:r>
      <w:proofErr w:type="spellStart"/>
      <w:r>
        <w:t>vnd</w:t>
      </w:r>
      <w:proofErr w:type="spellEnd"/>
      <w:r>
        <w:t xml:space="preserve"> </w:t>
      </w:r>
      <w:proofErr w:type="spellStart"/>
      <w:r>
        <w:t>verleügnung</w:t>
      </w:r>
      <w:proofErr w:type="spellEnd"/>
      <w:r>
        <w:t xml:space="preserve"> </w:t>
      </w:r>
      <w:proofErr w:type="spellStart"/>
      <w:r>
        <w:t>vnser</w:t>
      </w:r>
      <w:proofErr w:type="spellEnd"/>
      <w:r>
        <w:t xml:space="preserve"> </w:t>
      </w:r>
      <w:proofErr w:type="spellStart"/>
      <w:r>
        <w:t>selbs</w:t>
      </w:r>
      <w:proofErr w:type="spellEnd"/>
      <w:r>
        <w:t xml:space="preserve">/ findet man hin </w:t>
      </w:r>
      <w:proofErr w:type="spellStart"/>
      <w:r>
        <w:t>vnd</w:t>
      </w:r>
      <w:proofErr w:type="spellEnd"/>
      <w:r>
        <w:t xml:space="preserve"> her in der </w:t>
      </w:r>
      <w:proofErr w:type="spellStart"/>
      <w:r>
        <w:t>schrifft</w:t>
      </w:r>
      <w:proofErr w:type="spellEnd"/>
      <w:r>
        <w:t xml:space="preserve">. Als .ii. Reg. am .x. </w:t>
      </w:r>
      <w:proofErr w:type="spellStart"/>
      <w:r>
        <w:t>Ermanet</w:t>
      </w:r>
      <w:proofErr w:type="spellEnd"/>
      <w:r>
        <w:t xml:space="preserve"> Joab seinen </w:t>
      </w:r>
      <w:proofErr w:type="spellStart"/>
      <w:r>
        <w:t>bruder</w:t>
      </w:r>
      <w:proofErr w:type="spellEnd"/>
      <w:r>
        <w:t xml:space="preserve"> </w:t>
      </w:r>
      <w:proofErr w:type="spellStart"/>
      <w:r>
        <w:t>Abysay</w:t>
      </w:r>
      <w:proofErr w:type="spellEnd"/>
      <w:r>
        <w:t xml:space="preserve">/ sey </w:t>
      </w:r>
      <w:proofErr w:type="spellStart"/>
      <w:r>
        <w:t>getröst</w:t>
      </w:r>
      <w:proofErr w:type="spellEnd"/>
      <w:r>
        <w:t xml:space="preserve">/ </w:t>
      </w:r>
      <w:proofErr w:type="spellStart"/>
      <w:r>
        <w:t>vnd</w:t>
      </w:r>
      <w:proofErr w:type="spellEnd"/>
      <w:r>
        <w:t xml:space="preserve"> laß </w:t>
      </w:r>
      <w:proofErr w:type="spellStart"/>
      <w:r>
        <w:t>vnß</w:t>
      </w:r>
      <w:proofErr w:type="spellEnd"/>
      <w:r>
        <w:t xml:space="preserve"> </w:t>
      </w:r>
      <w:proofErr w:type="spellStart"/>
      <w:r>
        <w:t>starck</w:t>
      </w:r>
      <w:proofErr w:type="spellEnd"/>
      <w:r>
        <w:t xml:space="preserve"> sein für </w:t>
      </w:r>
      <w:proofErr w:type="spellStart"/>
      <w:r>
        <w:t>vnser</w:t>
      </w:r>
      <w:proofErr w:type="spellEnd"/>
      <w:r>
        <w:t xml:space="preserve"> </w:t>
      </w:r>
      <w:proofErr w:type="spellStart"/>
      <w:r>
        <w:t>volck</w:t>
      </w:r>
      <w:proofErr w:type="spellEnd"/>
      <w:r>
        <w:t xml:space="preserve">/ </w:t>
      </w:r>
      <w:proofErr w:type="spellStart"/>
      <w:r>
        <w:t>vnd</w:t>
      </w:r>
      <w:proofErr w:type="spellEnd"/>
      <w:r>
        <w:t xml:space="preserve"> für die </w:t>
      </w:r>
      <w:proofErr w:type="spellStart"/>
      <w:r>
        <w:t>stett</w:t>
      </w:r>
      <w:proofErr w:type="spellEnd"/>
      <w:r>
        <w:t xml:space="preserve"> </w:t>
      </w:r>
      <w:proofErr w:type="spellStart"/>
      <w:r>
        <w:t>vnnsers</w:t>
      </w:r>
      <w:proofErr w:type="spellEnd"/>
      <w:r>
        <w:t xml:space="preserve"> </w:t>
      </w:r>
      <w:proofErr w:type="spellStart"/>
      <w:r>
        <w:t>Gotes</w:t>
      </w:r>
      <w:proofErr w:type="spellEnd"/>
      <w:r>
        <w:t xml:space="preserve">/ Der </w:t>
      </w:r>
      <w:proofErr w:type="spellStart"/>
      <w:r>
        <w:t>herr</w:t>
      </w:r>
      <w:proofErr w:type="spellEnd"/>
      <w:r>
        <w:t xml:space="preserve"> aber thu was </w:t>
      </w:r>
      <w:proofErr w:type="spellStart"/>
      <w:r>
        <w:t>jm</w:t>
      </w:r>
      <w:proofErr w:type="spellEnd"/>
      <w:r>
        <w:t xml:space="preserve"> gefallet/ Het hie Joab vorhin disputiert ob er </w:t>
      </w:r>
      <w:proofErr w:type="spellStart"/>
      <w:r>
        <w:t>fürsehen</w:t>
      </w:r>
      <w:proofErr w:type="spellEnd"/>
      <w:r>
        <w:t xml:space="preserve"> wär/ das er in der </w:t>
      </w:r>
      <w:proofErr w:type="spellStart"/>
      <w:r>
        <w:t>schlacht</w:t>
      </w:r>
      <w:proofErr w:type="spellEnd"/>
      <w:r>
        <w:t xml:space="preserve"> möchte </w:t>
      </w:r>
      <w:proofErr w:type="spellStart"/>
      <w:r>
        <w:t>obligen</w:t>
      </w:r>
      <w:proofErr w:type="spellEnd"/>
      <w:r>
        <w:t xml:space="preserve">/ er </w:t>
      </w:r>
      <w:proofErr w:type="spellStart"/>
      <w:r>
        <w:t>hett</w:t>
      </w:r>
      <w:proofErr w:type="spellEnd"/>
      <w:r>
        <w:t xml:space="preserve"> on </w:t>
      </w:r>
      <w:proofErr w:type="spellStart"/>
      <w:r>
        <w:t>zweyfel</w:t>
      </w:r>
      <w:proofErr w:type="spellEnd"/>
      <w:r>
        <w:t xml:space="preserve"> in </w:t>
      </w:r>
      <w:proofErr w:type="spellStart"/>
      <w:r>
        <w:t>mitler</w:t>
      </w:r>
      <w:proofErr w:type="spellEnd"/>
      <w:r>
        <w:t xml:space="preserve"> zeit/ das </w:t>
      </w:r>
      <w:proofErr w:type="spellStart"/>
      <w:r>
        <w:t>feld</w:t>
      </w:r>
      <w:proofErr w:type="spellEnd"/>
      <w:r>
        <w:t xml:space="preserve"> </w:t>
      </w:r>
      <w:proofErr w:type="spellStart"/>
      <w:r>
        <w:t>vnd</w:t>
      </w:r>
      <w:proofErr w:type="spellEnd"/>
      <w:r>
        <w:t xml:space="preserve"> die </w:t>
      </w:r>
      <w:proofErr w:type="spellStart"/>
      <w:r>
        <w:t>schlacht</w:t>
      </w:r>
      <w:proofErr w:type="spellEnd"/>
      <w:r>
        <w:t xml:space="preserve"> verloren/ </w:t>
      </w:r>
      <w:proofErr w:type="spellStart"/>
      <w:r>
        <w:t>vnd</w:t>
      </w:r>
      <w:proofErr w:type="spellEnd"/>
      <w:r>
        <w:t xml:space="preserve"> </w:t>
      </w:r>
      <w:proofErr w:type="spellStart"/>
      <w:r>
        <w:t>schentlich</w:t>
      </w:r>
      <w:proofErr w:type="spellEnd"/>
      <w:r>
        <w:t xml:space="preserve"> </w:t>
      </w:r>
      <w:proofErr w:type="spellStart"/>
      <w:r>
        <w:t>darnider</w:t>
      </w:r>
      <w:proofErr w:type="spellEnd"/>
      <w:r>
        <w:t xml:space="preserve"> gelegen/ Also redet auch </w:t>
      </w:r>
      <w:proofErr w:type="spellStart"/>
      <w:r>
        <w:t>Dauid</w:t>
      </w:r>
      <w:proofErr w:type="spellEnd"/>
      <w:r>
        <w:t xml:space="preserve">/ im andern buch der </w:t>
      </w:r>
      <w:proofErr w:type="spellStart"/>
      <w:r>
        <w:t>Künig</w:t>
      </w:r>
      <w:proofErr w:type="spellEnd"/>
      <w:r>
        <w:t xml:space="preserve">. v </w:t>
      </w:r>
      <w:proofErr w:type="spellStart"/>
      <w:r>
        <w:t>nd</w:t>
      </w:r>
      <w:proofErr w:type="spellEnd"/>
      <w:r>
        <w:t xml:space="preserve"> ergibt sic h </w:t>
      </w:r>
      <w:proofErr w:type="spellStart"/>
      <w:r>
        <w:t>gantz</w:t>
      </w:r>
      <w:proofErr w:type="spellEnd"/>
      <w:r>
        <w:t xml:space="preserve"> in willen Gottes/ </w:t>
      </w:r>
      <w:proofErr w:type="spellStart"/>
      <w:r>
        <w:t>vnd</w:t>
      </w:r>
      <w:proofErr w:type="spellEnd"/>
      <w:r>
        <w:t xml:space="preserve"> spricht/ </w:t>
      </w:r>
      <w:proofErr w:type="spellStart"/>
      <w:r>
        <w:t>Wirde</w:t>
      </w:r>
      <w:proofErr w:type="spellEnd"/>
      <w:r>
        <w:t xml:space="preserve"> ich </w:t>
      </w:r>
      <w:proofErr w:type="spellStart"/>
      <w:r>
        <w:t>gnad</w:t>
      </w:r>
      <w:proofErr w:type="spellEnd"/>
      <w:r>
        <w:t xml:space="preserve"> finden vor dem </w:t>
      </w:r>
      <w:proofErr w:type="spellStart"/>
      <w:r>
        <w:t>herren</w:t>
      </w:r>
      <w:proofErr w:type="spellEnd"/>
      <w:r>
        <w:t xml:space="preserve">/ So </w:t>
      </w:r>
      <w:proofErr w:type="spellStart"/>
      <w:r>
        <w:t>wirt</w:t>
      </w:r>
      <w:proofErr w:type="spellEnd"/>
      <w:r>
        <w:t xml:space="preserve"> er mich wider </w:t>
      </w:r>
      <w:proofErr w:type="spellStart"/>
      <w:r>
        <w:t>hilen</w:t>
      </w:r>
      <w:proofErr w:type="spellEnd"/>
      <w:r>
        <w:t xml:space="preserve">/ </w:t>
      </w:r>
      <w:proofErr w:type="spellStart"/>
      <w:r>
        <w:t>vnd</w:t>
      </w:r>
      <w:proofErr w:type="spellEnd"/>
      <w:r>
        <w:t xml:space="preserve"> </w:t>
      </w:r>
      <w:proofErr w:type="spellStart"/>
      <w:r>
        <w:t>wirt</w:t>
      </w:r>
      <w:proofErr w:type="spellEnd"/>
      <w:r>
        <w:t xml:space="preserve"> mich sehen lassen sein </w:t>
      </w:r>
      <w:proofErr w:type="spellStart"/>
      <w:r>
        <w:t>hauß</w:t>
      </w:r>
      <w:proofErr w:type="spellEnd"/>
      <w:r>
        <w:t xml:space="preserve">/ Spricht er aber also/ Ich hab </w:t>
      </w:r>
      <w:proofErr w:type="spellStart"/>
      <w:r>
        <w:t>nit</w:t>
      </w:r>
      <w:proofErr w:type="spellEnd"/>
      <w:r>
        <w:t xml:space="preserve"> </w:t>
      </w:r>
      <w:proofErr w:type="spellStart"/>
      <w:r>
        <w:t>lust</w:t>
      </w:r>
      <w:proofErr w:type="spellEnd"/>
      <w:r>
        <w:t xml:space="preserve"> zu dir/ </w:t>
      </w:r>
      <w:proofErr w:type="spellStart"/>
      <w:r>
        <w:t>Sihe</w:t>
      </w:r>
      <w:proofErr w:type="spellEnd"/>
      <w:r>
        <w:t xml:space="preserve"> hie bin ich/ er mach mit mir/ wie es </w:t>
      </w:r>
      <w:proofErr w:type="spellStart"/>
      <w:r>
        <w:t>jm</w:t>
      </w:r>
      <w:proofErr w:type="spellEnd"/>
      <w:r>
        <w:t xml:space="preserve"> </w:t>
      </w:r>
      <w:proofErr w:type="spellStart"/>
      <w:r>
        <w:t>wolgefelt</w:t>
      </w:r>
      <w:proofErr w:type="spellEnd"/>
      <w:r>
        <w:t xml:space="preserve">/ </w:t>
      </w:r>
      <w:proofErr w:type="spellStart"/>
      <w:r>
        <w:t>Sihe</w:t>
      </w:r>
      <w:proofErr w:type="spellEnd"/>
      <w:r>
        <w:t xml:space="preserve">/ das ist </w:t>
      </w:r>
      <w:proofErr w:type="spellStart"/>
      <w:r>
        <w:t>ain</w:t>
      </w:r>
      <w:proofErr w:type="spellEnd"/>
      <w:r>
        <w:t xml:space="preserve"> </w:t>
      </w:r>
      <w:proofErr w:type="spellStart"/>
      <w:r>
        <w:t>regel</w:t>
      </w:r>
      <w:proofErr w:type="spellEnd"/>
      <w:r>
        <w:t xml:space="preserve"> des Christlichen </w:t>
      </w:r>
      <w:proofErr w:type="spellStart"/>
      <w:r>
        <w:t>lebens</w:t>
      </w:r>
      <w:proofErr w:type="spellEnd"/>
      <w:r>
        <w:t xml:space="preserve">/ das wir </w:t>
      </w:r>
      <w:proofErr w:type="spellStart"/>
      <w:r>
        <w:t>glaubigen</w:t>
      </w:r>
      <w:proofErr w:type="spellEnd"/>
      <w:r>
        <w:t xml:space="preserve"> all </w:t>
      </w:r>
      <w:proofErr w:type="spellStart"/>
      <w:r>
        <w:t>vnsern</w:t>
      </w:r>
      <w:proofErr w:type="spellEnd"/>
      <w:r>
        <w:t xml:space="preserve"> willen/ in den willen </w:t>
      </w:r>
      <w:proofErr w:type="spellStart"/>
      <w:r>
        <w:t>Gotes</w:t>
      </w:r>
      <w:proofErr w:type="spellEnd"/>
      <w:r>
        <w:t xml:space="preserve"> stellen/ </w:t>
      </w:r>
      <w:proofErr w:type="spellStart"/>
      <w:r>
        <w:t>vnd</w:t>
      </w:r>
      <w:proofErr w:type="spellEnd"/>
      <w:r>
        <w:t xml:space="preserve"> </w:t>
      </w:r>
      <w:proofErr w:type="spellStart"/>
      <w:r>
        <w:t>haimsetzen</w:t>
      </w:r>
      <w:proofErr w:type="spellEnd"/>
      <w:r>
        <w:t xml:space="preserve">/ Doch in solcher </w:t>
      </w:r>
      <w:proofErr w:type="spellStart"/>
      <w:r>
        <w:t>vnnser</w:t>
      </w:r>
      <w:proofErr w:type="spellEnd"/>
      <w:r>
        <w:t xml:space="preserve"> selber </w:t>
      </w:r>
      <w:proofErr w:type="spellStart"/>
      <w:r>
        <w:t>verleügnung</w:t>
      </w:r>
      <w:proofErr w:type="spellEnd"/>
      <w:r>
        <w:t xml:space="preserve">/ So wir dem </w:t>
      </w:r>
      <w:proofErr w:type="spellStart"/>
      <w:r>
        <w:t>zorn</w:t>
      </w:r>
      <w:proofErr w:type="spellEnd"/>
      <w:r>
        <w:t xml:space="preserve"> </w:t>
      </w:r>
      <w:proofErr w:type="spellStart"/>
      <w:r>
        <w:t>Gotes</w:t>
      </w:r>
      <w:proofErr w:type="spellEnd"/>
      <w:r>
        <w:t xml:space="preserve"> raum </w:t>
      </w:r>
      <w:proofErr w:type="spellStart"/>
      <w:r>
        <w:t>vnd</w:t>
      </w:r>
      <w:proofErr w:type="spellEnd"/>
      <w:r>
        <w:t xml:space="preserve"> statt geben/ Ja mitten in der hell </w:t>
      </w:r>
      <w:proofErr w:type="spellStart"/>
      <w:r>
        <w:t>seind</w:t>
      </w:r>
      <w:proofErr w:type="spellEnd"/>
      <w:r>
        <w:t xml:space="preserve">/ sollen wir </w:t>
      </w:r>
      <w:proofErr w:type="spellStart"/>
      <w:r>
        <w:t>nit</w:t>
      </w:r>
      <w:proofErr w:type="spellEnd"/>
      <w:r>
        <w:t xml:space="preserve"> </w:t>
      </w:r>
      <w:proofErr w:type="spellStart"/>
      <w:r>
        <w:t>verzweyfeln</w:t>
      </w:r>
      <w:proofErr w:type="spellEnd"/>
      <w:r>
        <w:t xml:space="preserve">/ </w:t>
      </w:r>
      <w:proofErr w:type="spellStart"/>
      <w:r>
        <w:t>sonnder</w:t>
      </w:r>
      <w:proofErr w:type="spellEnd"/>
      <w:r>
        <w:t xml:space="preserve"> die </w:t>
      </w:r>
      <w:proofErr w:type="spellStart"/>
      <w:r>
        <w:t>säligkait</w:t>
      </w:r>
      <w:proofErr w:type="spellEnd"/>
      <w:r>
        <w:t xml:space="preserve"> hoffen/ mit grossem </w:t>
      </w:r>
      <w:proofErr w:type="spellStart"/>
      <w:r>
        <w:t>vertruwen</w:t>
      </w:r>
      <w:proofErr w:type="spellEnd"/>
      <w:r>
        <w:t xml:space="preserve"> in die </w:t>
      </w:r>
      <w:proofErr w:type="spellStart"/>
      <w:r>
        <w:t>verhaissung</w:t>
      </w:r>
      <w:proofErr w:type="spellEnd"/>
      <w:r>
        <w:t xml:space="preserve"> </w:t>
      </w:r>
      <w:proofErr w:type="spellStart"/>
      <w:r>
        <w:t>gottes</w:t>
      </w:r>
      <w:proofErr w:type="spellEnd"/>
      <w:r>
        <w:t xml:space="preserve">/ wie dann </w:t>
      </w:r>
      <w:proofErr w:type="spellStart"/>
      <w:r>
        <w:t>vns</w:t>
      </w:r>
      <w:proofErr w:type="spellEnd"/>
      <w:r>
        <w:t xml:space="preserve"> </w:t>
      </w:r>
      <w:proofErr w:type="spellStart"/>
      <w:r>
        <w:t>Got</w:t>
      </w:r>
      <w:proofErr w:type="spellEnd"/>
      <w:r>
        <w:t xml:space="preserve"> </w:t>
      </w:r>
      <w:proofErr w:type="spellStart"/>
      <w:r>
        <w:t>gebotten</w:t>
      </w:r>
      <w:proofErr w:type="spellEnd"/>
      <w:r>
        <w:t xml:space="preserve"> hat/ wie oben </w:t>
      </w:r>
      <w:proofErr w:type="spellStart"/>
      <w:r>
        <w:t>gemelt</w:t>
      </w:r>
      <w:proofErr w:type="spellEnd"/>
      <w:r>
        <w:t xml:space="preserve">/ Also </w:t>
      </w:r>
      <w:proofErr w:type="spellStart"/>
      <w:r>
        <w:t>redt</w:t>
      </w:r>
      <w:proofErr w:type="spellEnd"/>
      <w:r>
        <w:t xml:space="preserve"> Hiob/ da er mitten in der hell/ </w:t>
      </w:r>
      <w:proofErr w:type="spellStart"/>
      <w:r>
        <w:t>vnd</w:t>
      </w:r>
      <w:proofErr w:type="spellEnd"/>
      <w:r>
        <w:t xml:space="preserve"> </w:t>
      </w:r>
      <w:proofErr w:type="spellStart"/>
      <w:r>
        <w:t>zorn</w:t>
      </w:r>
      <w:proofErr w:type="spellEnd"/>
      <w:r>
        <w:t xml:space="preserve"> Gottes/ </w:t>
      </w:r>
      <w:proofErr w:type="spellStart"/>
      <w:r>
        <w:t>vermaint</w:t>
      </w:r>
      <w:proofErr w:type="spellEnd"/>
      <w:r>
        <w:t xml:space="preserve"> </w:t>
      </w:r>
      <w:proofErr w:type="spellStart"/>
      <w:r>
        <w:t>zusein</w:t>
      </w:r>
      <w:proofErr w:type="spellEnd"/>
      <w:r>
        <w:t xml:space="preserve">/ </w:t>
      </w:r>
      <w:proofErr w:type="spellStart"/>
      <w:r>
        <w:t>vnd</w:t>
      </w:r>
      <w:proofErr w:type="spellEnd"/>
      <w:r>
        <w:t xml:space="preserve"> sprach/ </w:t>
      </w:r>
      <w:proofErr w:type="spellStart"/>
      <w:r>
        <w:t>Sihe</w:t>
      </w:r>
      <w:proofErr w:type="spellEnd"/>
      <w:r>
        <w:t xml:space="preserve">/ er </w:t>
      </w:r>
      <w:proofErr w:type="spellStart"/>
      <w:r>
        <w:t>wirt</w:t>
      </w:r>
      <w:proofErr w:type="spellEnd"/>
      <w:r>
        <w:t xml:space="preserve"> mich doch erwürgen/ </w:t>
      </w:r>
      <w:proofErr w:type="spellStart"/>
      <w:r>
        <w:t>vnd</w:t>
      </w:r>
      <w:proofErr w:type="spellEnd"/>
      <w:r>
        <w:t xml:space="preserve"> </w:t>
      </w:r>
      <w:proofErr w:type="spellStart"/>
      <w:r>
        <w:t>kans</w:t>
      </w:r>
      <w:proofErr w:type="spellEnd"/>
      <w:r>
        <w:t xml:space="preserve"> </w:t>
      </w:r>
      <w:proofErr w:type="spellStart"/>
      <w:r>
        <w:t>nit</w:t>
      </w:r>
      <w:proofErr w:type="spellEnd"/>
      <w:r>
        <w:t xml:space="preserve"> erwarten/ doch will ich meine weg vor </w:t>
      </w:r>
      <w:proofErr w:type="spellStart"/>
      <w:r>
        <w:t>jm</w:t>
      </w:r>
      <w:proofErr w:type="spellEnd"/>
      <w:r>
        <w:t xml:space="preserve"> straffen/ Er </w:t>
      </w:r>
      <w:proofErr w:type="spellStart"/>
      <w:r>
        <w:t>würt</w:t>
      </w:r>
      <w:proofErr w:type="spellEnd"/>
      <w:r>
        <w:t xml:space="preserve"> ja mein </w:t>
      </w:r>
      <w:proofErr w:type="spellStart"/>
      <w:r>
        <w:t>hail</w:t>
      </w:r>
      <w:proofErr w:type="spellEnd"/>
      <w:r>
        <w:t xml:space="preserve"> sein/ dann es </w:t>
      </w:r>
      <w:proofErr w:type="spellStart"/>
      <w:r>
        <w:t>kompt</w:t>
      </w:r>
      <w:proofErr w:type="spellEnd"/>
      <w:r>
        <w:t xml:space="preserve"> </w:t>
      </w:r>
      <w:proofErr w:type="spellStart"/>
      <w:r>
        <w:t>kain</w:t>
      </w:r>
      <w:proofErr w:type="spellEnd"/>
      <w:r>
        <w:t xml:space="preserve"> </w:t>
      </w:r>
      <w:proofErr w:type="spellStart"/>
      <w:r>
        <w:t>heüchler</w:t>
      </w:r>
      <w:proofErr w:type="spellEnd"/>
      <w:r>
        <w:t xml:space="preserve"> für </w:t>
      </w:r>
      <w:proofErr w:type="spellStart"/>
      <w:r>
        <w:t>jn</w:t>
      </w:r>
      <w:proofErr w:type="spellEnd"/>
      <w:r>
        <w:t xml:space="preserve">/ Hie spricht Hiob er </w:t>
      </w:r>
      <w:proofErr w:type="spellStart"/>
      <w:r>
        <w:t>werd</w:t>
      </w:r>
      <w:proofErr w:type="spellEnd"/>
      <w:r>
        <w:t xml:space="preserve"> </w:t>
      </w:r>
      <w:proofErr w:type="spellStart"/>
      <w:r>
        <w:t>jn</w:t>
      </w:r>
      <w:proofErr w:type="spellEnd"/>
      <w:r>
        <w:t xml:space="preserve"> doch erwürgen/ gleich als ob </w:t>
      </w:r>
      <w:proofErr w:type="spellStart"/>
      <w:r>
        <w:t>kain</w:t>
      </w:r>
      <w:proofErr w:type="spellEnd"/>
      <w:r>
        <w:t xml:space="preserve"> </w:t>
      </w:r>
      <w:proofErr w:type="spellStart"/>
      <w:r>
        <w:t>hoffnung</w:t>
      </w:r>
      <w:proofErr w:type="spellEnd"/>
      <w:r>
        <w:t xml:space="preserve"> des </w:t>
      </w:r>
      <w:proofErr w:type="spellStart"/>
      <w:r>
        <w:t>lebens</w:t>
      </w:r>
      <w:proofErr w:type="spellEnd"/>
      <w:r>
        <w:t xml:space="preserve"> </w:t>
      </w:r>
      <w:proofErr w:type="spellStart"/>
      <w:r>
        <w:t>dasey</w:t>
      </w:r>
      <w:proofErr w:type="spellEnd"/>
      <w:r>
        <w:t xml:space="preserve">/ </w:t>
      </w:r>
      <w:proofErr w:type="spellStart"/>
      <w:r>
        <w:t>vnd</w:t>
      </w:r>
      <w:proofErr w:type="spellEnd"/>
      <w:r>
        <w:t xml:space="preserve"> doch mitten in solchem verzagen/ </w:t>
      </w:r>
      <w:proofErr w:type="spellStart"/>
      <w:r>
        <w:t>verzweyfelt</w:t>
      </w:r>
      <w:proofErr w:type="spellEnd"/>
      <w:r>
        <w:t xml:space="preserve"> er </w:t>
      </w:r>
      <w:proofErr w:type="spellStart"/>
      <w:r>
        <w:t>nit</w:t>
      </w:r>
      <w:proofErr w:type="spellEnd"/>
      <w:r>
        <w:t xml:space="preserve">/ </w:t>
      </w:r>
      <w:proofErr w:type="spellStart"/>
      <w:r>
        <w:t>sonder</w:t>
      </w:r>
      <w:proofErr w:type="spellEnd"/>
      <w:r>
        <w:t xml:space="preserve"> spricht/ er </w:t>
      </w:r>
      <w:proofErr w:type="spellStart"/>
      <w:r>
        <w:t>würt</w:t>
      </w:r>
      <w:proofErr w:type="spellEnd"/>
      <w:r>
        <w:t xml:space="preserve"> ja mein </w:t>
      </w:r>
      <w:proofErr w:type="spellStart"/>
      <w:r>
        <w:t>hail</w:t>
      </w:r>
      <w:proofErr w:type="spellEnd"/>
      <w:r>
        <w:t xml:space="preserve"> sein/ Sahe den </w:t>
      </w:r>
      <w:proofErr w:type="spellStart"/>
      <w:r>
        <w:t>tod</w:t>
      </w:r>
      <w:proofErr w:type="spellEnd"/>
      <w:r>
        <w:t xml:space="preserve"> vor </w:t>
      </w:r>
      <w:proofErr w:type="spellStart"/>
      <w:r>
        <w:t>augen</w:t>
      </w:r>
      <w:proofErr w:type="spellEnd"/>
      <w:r>
        <w:t xml:space="preserve"> </w:t>
      </w:r>
      <w:proofErr w:type="spellStart"/>
      <w:r>
        <w:t>vnd</w:t>
      </w:r>
      <w:proofErr w:type="spellEnd"/>
      <w:r>
        <w:t xml:space="preserve"> hofft ins leben/ deß geleichen im Psalm. spricht </w:t>
      </w:r>
      <w:proofErr w:type="spellStart"/>
      <w:r>
        <w:t>Dauid</w:t>
      </w:r>
      <w:proofErr w:type="spellEnd"/>
      <w:r>
        <w:t xml:space="preserve">. </w:t>
      </w:r>
      <w:proofErr w:type="spellStart"/>
      <w:r>
        <w:t>vnd</w:t>
      </w:r>
      <w:proofErr w:type="spellEnd"/>
      <w:r>
        <w:t xml:space="preserve"> ob ich schon wandert im finstern </w:t>
      </w:r>
      <w:proofErr w:type="spellStart"/>
      <w:r>
        <w:t>tal</w:t>
      </w:r>
      <w:proofErr w:type="spellEnd"/>
      <w:r>
        <w:t xml:space="preserve">/ das ist/ </w:t>
      </w:r>
      <w:proofErr w:type="spellStart"/>
      <w:r>
        <w:t>vnnder</w:t>
      </w:r>
      <w:proofErr w:type="spellEnd"/>
      <w:r>
        <w:t xml:space="preserve"> dem schatten des </w:t>
      </w:r>
      <w:proofErr w:type="spellStart"/>
      <w:r>
        <w:t>tods</w:t>
      </w:r>
      <w:proofErr w:type="spellEnd"/>
      <w:r>
        <w:t xml:space="preserve">/ So </w:t>
      </w:r>
      <w:proofErr w:type="spellStart"/>
      <w:r>
        <w:t>fürcht</w:t>
      </w:r>
      <w:proofErr w:type="spellEnd"/>
      <w:r>
        <w:t xml:space="preserve"> ich </w:t>
      </w:r>
      <w:proofErr w:type="spellStart"/>
      <w:r>
        <w:t>kain</w:t>
      </w:r>
      <w:proofErr w:type="spellEnd"/>
      <w:r>
        <w:t xml:space="preserve"> </w:t>
      </w:r>
      <w:proofErr w:type="spellStart"/>
      <w:r>
        <w:t>vnglück</w:t>
      </w:r>
      <w:proofErr w:type="spellEnd"/>
      <w:r>
        <w:t xml:space="preserve">/ dann du bist bey mir/ </w:t>
      </w:r>
      <w:proofErr w:type="spellStart"/>
      <w:r>
        <w:t>vnd</w:t>
      </w:r>
      <w:proofErr w:type="spellEnd"/>
      <w:r>
        <w:t xml:space="preserve"> Psalm. Ich hab gedacht der </w:t>
      </w:r>
      <w:proofErr w:type="spellStart"/>
      <w:r>
        <w:t>zeyt</w:t>
      </w:r>
      <w:proofErr w:type="spellEnd"/>
      <w:r>
        <w:t xml:space="preserve"> vor alters/ der vorigen </w:t>
      </w:r>
      <w:proofErr w:type="spellStart"/>
      <w:r>
        <w:t>jare</w:t>
      </w:r>
      <w:proofErr w:type="spellEnd"/>
      <w:r>
        <w:t xml:space="preserve">. Ich </w:t>
      </w:r>
      <w:proofErr w:type="spellStart"/>
      <w:r>
        <w:t>dencke</w:t>
      </w:r>
      <w:proofErr w:type="spellEnd"/>
      <w:r>
        <w:t xml:space="preserve"> des nachts an mein </w:t>
      </w:r>
      <w:proofErr w:type="spellStart"/>
      <w:r>
        <w:t>saytenspil</w:t>
      </w:r>
      <w:proofErr w:type="spellEnd"/>
      <w:r>
        <w:t xml:space="preserve">/ </w:t>
      </w:r>
      <w:proofErr w:type="spellStart"/>
      <w:r>
        <w:t>vnd</w:t>
      </w:r>
      <w:proofErr w:type="spellEnd"/>
      <w:r>
        <w:t xml:space="preserve"> </w:t>
      </w:r>
      <w:proofErr w:type="spellStart"/>
      <w:r>
        <w:t>red</w:t>
      </w:r>
      <w:proofErr w:type="spellEnd"/>
      <w:r>
        <w:t xml:space="preserve"> mit meinem </w:t>
      </w:r>
      <w:proofErr w:type="spellStart"/>
      <w:r>
        <w:t>hertzen</w:t>
      </w:r>
      <w:proofErr w:type="spellEnd"/>
      <w:r>
        <w:t xml:space="preserve">/ mein </w:t>
      </w:r>
      <w:proofErr w:type="spellStart"/>
      <w:r>
        <w:t>gaist</w:t>
      </w:r>
      <w:proofErr w:type="spellEnd"/>
      <w:r>
        <w:t xml:space="preserve"> </w:t>
      </w:r>
      <w:proofErr w:type="spellStart"/>
      <w:r>
        <w:t>must</w:t>
      </w:r>
      <w:proofErr w:type="spellEnd"/>
      <w:r>
        <w:t xml:space="preserve"> forschen/ </w:t>
      </w:r>
      <w:proofErr w:type="spellStart"/>
      <w:r>
        <w:t>würt</w:t>
      </w:r>
      <w:proofErr w:type="spellEnd"/>
      <w:r>
        <w:t xml:space="preserve"> dann der </w:t>
      </w:r>
      <w:proofErr w:type="spellStart"/>
      <w:r>
        <w:t>herr</w:t>
      </w:r>
      <w:proofErr w:type="spellEnd"/>
      <w:r>
        <w:t xml:space="preserve"> </w:t>
      </w:r>
      <w:proofErr w:type="spellStart"/>
      <w:r>
        <w:t>ewigklich</w:t>
      </w:r>
      <w:proofErr w:type="spellEnd"/>
      <w:r>
        <w:t xml:space="preserve"> </w:t>
      </w:r>
      <w:proofErr w:type="spellStart"/>
      <w:r>
        <w:t>verstossen</w:t>
      </w:r>
      <w:proofErr w:type="spellEnd"/>
      <w:r>
        <w:t xml:space="preserve">/ </w:t>
      </w:r>
      <w:proofErr w:type="spellStart"/>
      <w:r>
        <w:t>vnd</w:t>
      </w:r>
      <w:proofErr w:type="spellEnd"/>
      <w:r>
        <w:t xml:space="preserve"> </w:t>
      </w:r>
      <w:proofErr w:type="spellStart"/>
      <w:r>
        <w:t>kain</w:t>
      </w:r>
      <w:proofErr w:type="spellEnd"/>
      <w:r>
        <w:t xml:space="preserve"> </w:t>
      </w:r>
      <w:proofErr w:type="spellStart"/>
      <w:r>
        <w:t>wolgefallen</w:t>
      </w:r>
      <w:proofErr w:type="spellEnd"/>
      <w:r>
        <w:t xml:space="preserve"> </w:t>
      </w:r>
      <w:proofErr w:type="spellStart"/>
      <w:r>
        <w:t>meer</w:t>
      </w:r>
      <w:proofErr w:type="spellEnd"/>
      <w:r>
        <w:t xml:space="preserve"> haben? Ist es dann </w:t>
      </w:r>
      <w:proofErr w:type="spellStart"/>
      <w:r>
        <w:t>gantz</w:t>
      </w:r>
      <w:proofErr w:type="spellEnd"/>
      <w:r>
        <w:t xml:space="preserve"> </w:t>
      </w:r>
      <w:proofErr w:type="spellStart"/>
      <w:r>
        <w:t>vnd</w:t>
      </w:r>
      <w:proofErr w:type="spellEnd"/>
      <w:r>
        <w:t xml:space="preserve"> gar </w:t>
      </w:r>
      <w:proofErr w:type="spellStart"/>
      <w:r>
        <w:t>auß</w:t>
      </w:r>
      <w:proofErr w:type="spellEnd"/>
      <w:r>
        <w:t xml:space="preserve"> mit seiner </w:t>
      </w:r>
      <w:proofErr w:type="spellStart"/>
      <w:r>
        <w:t>güte</w:t>
      </w:r>
      <w:proofErr w:type="spellEnd"/>
      <w:r>
        <w:t xml:space="preserve">? </w:t>
      </w:r>
      <w:proofErr w:type="spellStart"/>
      <w:r>
        <w:t>vnd</w:t>
      </w:r>
      <w:proofErr w:type="spellEnd"/>
      <w:r>
        <w:t xml:space="preserve"> hat das </w:t>
      </w:r>
      <w:proofErr w:type="spellStart"/>
      <w:r>
        <w:t>wort</w:t>
      </w:r>
      <w:proofErr w:type="spellEnd"/>
      <w:r>
        <w:t xml:space="preserve"> </w:t>
      </w:r>
      <w:proofErr w:type="spellStart"/>
      <w:r>
        <w:t>ain</w:t>
      </w:r>
      <w:proofErr w:type="spellEnd"/>
      <w:r>
        <w:t xml:space="preserve"> end für </w:t>
      </w:r>
      <w:proofErr w:type="spellStart"/>
      <w:r>
        <w:t>vnd</w:t>
      </w:r>
      <w:proofErr w:type="spellEnd"/>
      <w:r>
        <w:t xml:space="preserve"> für? hat dann </w:t>
      </w:r>
      <w:proofErr w:type="spellStart"/>
      <w:r>
        <w:t>Got</w:t>
      </w:r>
      <w:proofErr w:type="spellEnd"/>
      <w:r>
        <w:t xml:space="preserve"> der </w:t>
      </w:r>
      <w:proofErr w:type="spellStart"/>
      <w:r>
        <w:t>gnaden</w:t>
      </w:r>
      <w:proofErr w:type="spellEnd"/>
      <w:r>
        <w:t xml:space="preserve"> vergessen/ </w:t>
      </w:r>
      <w:proofErr w:type="spellStart"/>
      <w:r>
        <w:t>vnd</w:t>
      </w:r>
      <w:proofErr w:type="spellEnd"/>
      <w:r>
        <w:t xml:space="preserve"> hat sein </w:t>
      </w:r>
      <w:proofErr w:type="spellStart"/>
      <w:r>
        <w:t>barmhertzigkait</w:t>
      </w:r>
      <w:proofErr w:type="spellEnd"/>
      <w:r>
        <w:t xml:space="preserve"> im </w:t>
      </w:r>
      <w:proofErr w:type="spellStart"/>
      <w:r>
        <w:t>zorn</w:t>
      </w:r>
      <w:proofErr w:type="spellEnd"/>
      <w:r>
        <w:t xml:space="preserve"> verschlossen? Als wollt er sagen/ was er versprochen hat/ das </w:t>
      </w:r>
      <w:proofErr w:type="spellStart"/>
      <w:r>
        <w:t>wirt</w:t>
      </w:r>
      <w:proofErr w:type="spellEnd"/>
      <w:r>
        <w:t xml:space="preserve"> er halten/ </w:t>
      </w:r>
      <w:proofErr w:type="spellStart"/>
      <w:r>
        <w:t>vnd</w:t>
      </w:r>
      <w:proofErr w:type="spellEnd"/>
      <w:r>
        <w:t xml:space="preserve"> seiner </w:t>
      </w:r>
      <w:proofErr w:type="spellStart"/>
      <w:r>
        <w:t>gnad</w:t>
      </w:r>
      <w:proofErr w:type="spellEnd"/>
      <w:r>
        <w:t xml:space="preserve"> </w:t>
      </w:r>
      <w:proofErr w:type="spellStart"/>
      <w:r>
        <w:t>vnd</w:t>
      </w:r>
      <w:proofErr w:type="spellEnd"/>
      <w:r>
        <w:t xml:space="preserve"> </w:t>
      </w:r>
      <w:proofErr w:type="spellStart"/>
      <w:r>
        <w:t>barmhertzigkait</w:t>
      </w:r>
      <w:proofErr w:type="spellEnd"/>
      <w:r>
        <w:t xml:space="preserve"> </w:t>
      </w:r>
      <w:proofErr w:type="spellStart"/>
      <w:r>
        <w:t>nit</w:t>
      </w:r>
      <w:proofErr w:type="spellEnd"/>
      <w:r>
        <w:t xml:space="preserve"> vergessen/ darumb spricht Paulus. Die Hoffnung aber laßt </w:t>
      </w:r>
      <w:proofErr w:type="spellStart"/>
      <w:r>
        <w:t>nit</w:t>
      </w:r>
      <w:proofErr w:type="spellEnd"/>
      <w:r>
        <w:t xml:space="preserve"> zu schanden werden. </w:t>
      </w:r>
    </w:p>
    <w:p w14:paraId="2CCC549E" w14:textId="77777777" w:rsidR="008B3220" w:rsidRDefault="008B3220" w:rsidP="008B3220">
      <w:pPr>
        <w:pStyle w:val="StandardWeb"/>
      </w:pPr>
      <w:r>
        <w:t xml:space="preserve">Die dritt/ Das wir wissen </w:t>
      </w:r>
      <w:proofErr w:type="spellStart"/>
      <w:r>
        <w:t>vnd</w:t>
      </w:r>
      <w:proofErr w:type="spellEnd"/>
      <w:r>
        <w:t xml:space="preserve"> gewiß sein/ durch die </w:t>
      </w:r>
      <w:proofErr w:type="spellStart"/>
      <w:r>
        <w:t>fürsehung</w:t>
      </w:r>
      <w:proofErr w:type="spellEnd"/>
      <w:r>
        <w:t xml:space="preserve"> Gottes/ was </w:t>
      </w:r>
      <w:proofErr w:type="spellStart"/>
      <w:r>
        <w:t>vns</w:t>
      </w:r>
      <w:proofErr w:type="spellEnd"/>
      <w:r>
        <w:t xml:space="preserve"> zustand/ das es </w:t>
      </w:r>
      <w:proofErr w:type="spellStart"/>
      <w:r>
        <w:t>vnns</w:t>
      </w:r>
      <w:proofErr w:type="spellEnd"/>
      <w:r>
        <w:t xml:space="preserve"> begegne/ </w:t>
      </w:r>
      <w:proofErr w:type="spellStart"/>
      <w:r>
        <w:t>auß</w:t>
      </w:r>
      <w:proofErr w:type="spellEnd"/>
      <w:r>
        <w:t xml:space="preserve"> gutem </w:t>
      </w:r>
      <w:proofErr w:type="spellStart"/>
      <w:r>
        <w:t>trewem</w:t>
      </w:r>
      <w:proofErr w:type="spellEnd"/>
      <w:r>
        <w:t xml:space="preserve">/ </w:t>
      </w:r>
      <w:proofErr w:type="spellStart"/>
      <w:r>
        <w:t>vnd</w:t>
      </w:r>
      <w:proofErr w:type="spellEnd"/>
      <w:r>
        <w:t xml:space="preserve"> </w:t>
      </w:r>
      <w:proofErr w:type="spellStart"/>
      <w:r>
        <w:t>vätterlichem</w:t>
      </w:r>
      <w:proofErr w:type="spellEnd"/>
      <w:r>
        <w:t xml:space="preserve"> willen </w:t>
      </w:r>
      <w:proofErr w:type="spellStart"/>
      <w:r>
        <w:t>gottes</w:t>
      </w:r>
      <w:proofErr w:type="spellEnd"/>
      <w:r>
        <w:t xml:space="preserve">/ </w:t>
      </w:r>
      <w:proofErr w:type="spellStart"/>
      <w:r>
        <w:t>welchs</w:t>
      </w:r>
      <w:proofErr w:type="spellEnd"/>
      <w:r>
        <w:t xml:space="preserve"> der </w:t>
      </w:r>
      <w:proofErr w:type="spellStart"/>
      <w:r>
        <w:t>ainig</w:t>
      </w:r>
      <w:proofErr w:type="spellEnd"/>
      <w:r>
        <w:t xml:space="preserve">/ </w:t>
      </w:r>
      <w:proofErr w:type="spellStart"/>
      <w:r>
        <w:t>vnd</w:t>
      </w:r>
      <w:proofErr w:type="spellEnd"/>
      <w:r>
        <w:t xml:space="preserve"> allerhöchst </w:t>
      </w:r>
      <w:proofErr w:type="spellStart"/>
      <w:r>
        <w:t>trost</w:t>
      </w:r>
      <w:proofErr w:type="spellEnd"/>
      <w:r>
        <w:t xml:space="preserve"> ist/ in allem </w:t>
      </w:r>
      <w:proofErr w:type="spellStart"/>
      <w:r>
        <w:t>trübsal</w:t>
      </w:r>
      <w:proofErr w:type="spellEnd"/>
      <w:r>
        <w:t xml:space="preserve">/ angst/ not/ </w:t>
      </w:r>
      <w:proofErr w:type="spellStart"/>
      <w:r>
        <w:t>vnd</w:t>
      </w:r>
      <w:proofErr w:type="spellEnd"/>
      <w:r>
        <w:t xml:space="preserve"> </w:t>
      </w:r>
      <w:proofErr w:type="spellStart"/>
      <w:r>
        <w:t>widerwertigkait</w:t>
      </w:r>
      <w:proofErr w:type="spellEnd"/>
      <w:r>
        <w:t xml:space="preserve">/ </w:t>
      </w:r>
      <w:proofErr w:type="spellStart"/>
      <w:r>
        <w:t>Darumb</w:t>
      </w:r>
      <w:proofErr w:type="spellEnd"/>
      <w:r>
        <w:t xml:space="preserve"> sagt Paulus. Wenn wir aber gerichtet werden/ so werden wir von dem </w:t>
      </w:r>
      <w:proofErr w:type="spellStart"/>
      <w:r>
        <w:t>herren</w:t>
      </w:r>
      <w:proofErr w:type="spellEnd"/>
      <w:r>
        <w:t xml:space="preserve"> gezüchtigt/ </w:t>
      </w:r>
      <w:proofErr w:type="spellStart"/>
      <w:r>
        <w:t>auff</w:t>
      </w:r>
      <w:proofErr w:type="spellEnd"/>
      <w:r>
        <w:t xml:space="preserve"> das wir </w:t>
      </w:r>
      <w:proofErr w:type="spellStart"/>
      <w:r>
        <w:t>nit</w:t>
      </w:r>
      <w:proofErr w:type="spellEnd"/>
      <w:r>
        <w:t xml:space="preserve"> </w:t>
      </w:r>
      <w:proofErr w:type="spellStart"/>
      <w:r>
        <w:t>sampt</w:t>
      </w:r>
      <w:proofErr w:type="spellEnd"/>
      <w:r>
        <w:t xml:space="preserve"> der </w:t>
      </w:r>
      <w:proofErr w:type="spellStart"/>
      <w:r>
        <w:t>welt</w:t>
      </w:r>
      <w:proofErr w:type="spellEnd"/>
      <w:r>
        <w:t xml:space="preserve">/ </w:t>
      </w:r>
      <w:proofErr w:type="spellStart"/>
      <w:r>
        <w:t>verdampt</w:t>
      </w:r>
      <w:proofErr w:type="spellEnd"/>
      <w:r>
        <w:t xml:space="preserve"> werden/ das ist/ es </w:t>
      </w:r>
      <w:proofErr w:type="spellStart"/>
      <w:r>
        <w:t>geschicht</w:t>
      </w:r>
      <w:proofErr w:type="spellEnd"/>
      <w:r>
        <w:t xml:space="preserve"> </w:t>
      </w:r>
      <w:proofErr w:type="spellStart"/>
      <w:r>
        <w:t>vns</w:t>
      </w:r>
      <w:proofErr w:type="spellEnd"/>
      <w:r>
        <w:t xml:space="preserve"> zu gutem/ gleich wie </w:t>
      </w:r>
      <w:proofErr w:type="spellStart"/>
      <w:r>
        <w:t>ain</w:t>
      </w:r>
      <w:proofErr w:type="spellEnd"/>
      <w:r>
        <w:t xml:space="preserve"> </w:t>
      </w:r>
      <w:proofErr w:type="spellStart"/>
      <w:r>
        <w:t>trewer</w:t>
      </w:r>
      <w:proofErr w:type="spellEnd"/>
      <w:r>
        <w:t xml:space="preserve"> </w:t>
      </w:r>
      <w:proofErr w:type="spellStart"/>
      <w:r>
        <w:t>vatter</w:t>
      </w:r>
      <w:proofErr w:type="spellEnd"/>
      <w:r>
        <w:t xml:space="preserve"> seinen Son straffet/ </w:t>
      </w:r>
      <w:proofErr w:type="spellStart"/>
      <w:r>
        <w:t>nit</w:t>
      </w:r>
      <w:proofErr w:type="spellEnd"/>
      <w:r>
        <w:t xml:space="preserve"> zu seinem schaden/ </w:t>
      </w:r>
      <w:proofErr w:type="spellStart"/>
      <w:r>
        <w:t>vnd</w:t>
      </w:r>
      <w:proofErr w:type="spellEnd"/>
      <w:r>
        <w:t xml:space="preserve"> verderben </w:t>
      </w:r>
      <w:proofErr w:type="spellStart"/>
      <w:r>
        <w:t>sonder</w:t>
      </w:r>
      <w:proofErr w:type="spellEnd"/>
      <w:r>
        <w:t xml:space="preserve"> solches </w:t>
      </w:r>
      <w:proofErr w:type="spellStart"/>
      <w:r>
        <w:t>zuuerhüten</w:t>
      </w:r>
      <w:proofErr w:type="spellEnd"/>
      <w:r>
        <w:t xml:space="preserve">/ </w:t>
      </w:r>
      <w:proofErr w:type="spellStart"/>
      <w:r>
        <w:t>Allso</w:t>
      </w:r>
      <w:proofErr w:type="spellEnd"/>
      <w:r>
        <w:t xml:space="preserve"> tröstet </w:t>
      </w:r>
      <w:proofErr w:type="spellStart"/>
      <w:r>
        <w:t>vnns</w:t>
      </w:r>
      <w:proofErr w:type="spellEnd"/>
      <w:r>
        <w:t xml:space="preserve"> </w:t>
      </w:r>
      <w:proofErr w:type="spellStart"/>
      <w:r>
        <w:t>Got</w:t>
      </w:r>
      <w:proofErr w:type="spellEnd"/>
      <w:r>
        <w:t xml:space="preserve"> durch </w:t>
      </w:r>
      <w:proofErr w:type="spellStart"/>
      <w:r>
        <w:t>Hiere</w:t>
      </w:r>
      <w:proofErr w:type="spellEnd"/>
      <w:r>
        <w:t xml:space="preserve">. </w:t>
      </w:r>
      <w:proofErr w:type="spellStart"/>
      <w:r>
        <w:t>vnd</w:t>
      </w:r>
      <w:proofErr w:type="spellEnd"/>
      <w:r>
        <w:t xml:space="preserve"> spricht/ Ich </w:t>
      </w:r>
      <w:proofErr w:type="spellStart"/>
      <w:r>
        <w:t>waiß</w:t>
      </w:r>
      <w:proofErr w:type="spellEnd"/>
      <w:r>
        <w:t xml:space="preserve"> was ich für </w:t>
      </w:r>
      <w:proofErr w:type="spellStart"/>
      <w:r>
        <w:t>gedancken</w:t>
      </w:r>
      <w:proofErr w:type="spellEnd"/>
      <w:r>
        <w:t xml:space="preserve"> über </w:t>
      </w:r>
      <w:proofErr w:type="spellStart"/>
      <w:r>
        <w:t>eüch</w:t>
      </w:r>
      <w:proofErr w:type="spellEnd"/>
      <w:r>
        <w:t xml:space="preserve"> hab/ nämlich/ </w:t>
      </w:r>
      <w:proofErr w:type="spellStart"/>
      <w:r>
        <w:t>gedancken</w:t>
      </w:r>
      <w:proofErr w:type="spellEnd"/>
      <w:r>
        <w:t xml:space="preserve"> des </w:t>
      </w:r>
      <w:proofErr w:type="spellStart"/>
      <w:r>
        <w:t>frides</w:t>
      </w:r>
      <w:proofErr w:type="spellEnd"/>
      <w:r>
        <w:t xml:space="preserve"> </w:t>
      </w:r>
      <w:proofErr w:type="spellStart"/>
      <w:r>
        <w:t>vnd</w:t>
      </w:r>
      <w:proofErr w:type="spellEnd"/>
      <w:r>
        <w:t xml:space="preserve"> </w:t>
      </w:r>
      <w:proofErr w:type="spellStart"/>
      <w:r>
        <w:t>nit</w:t>
      </w:r>
      <w:proofErr w:type="spellEnd"/>
      <w:r>
        <w:t xml:space="preserve"> des </w:t>
      </w:r>
      <w:proofErr w:type="spellStart"/>
      <w:r>
        <w:t>trübsals</w:t>
      </w:r>
      <w:proofErr w:type="spellEnd"/>
      <w:r>
        <w:t xml:space="preserve">/ auf das ich </w:t>
      </w:r>
      <w:proofErr w:type="spellStart"/>
      <w:r>
        <w:t>eüch</w:t>
      </w:r>
      <w:proofErr w:type="spellEnd"/>
      <w:r>
        <w:t xml:space="preserve"> das end </w:t>
      </w:r>
      <w:proofErr w:type="spellStart"/>
      <w:r>
        <w:t>vnd</w:t>
      </w:r>
      <w:proofErr w:type="spellEnd"/>
      <w:r>
        <w:t xml:space="preserve"> </w:t>
      </w:r>
      <w:proofErr w:type="spellStart"/>
      <w:r>
        <w:t>gedult</w:t>
      </w:r>
      <w:proofErr w:type="spellEnd"/>
      <w:r>
        <w:t xml:space="preserve"> verleihe/ </w:t>
      </w:r>
      <w:proofErr w:type="spellStart"/>
      <w:r>
        <w:t>vnd</w:t>
      </w:r>
      <w:proofErr w:type="spellEnd"/>
      <w:r>
        <w:t xml:space="preserve"> Naum am .j. </w:t>
      </w:r>
      <w:proofErr w:type="spellStart"/>
      <w:r>
        <w:t>tröst</w:t>
      </w:r>
      <w:proofErr w:type="spellEnd"/>
      <w:r>
        <w:t xml:space="preserve"> </w:t>
      </w:r>
      <w:proofErr w:type="spellStart"/>
      <w:r>
        <w:t>vns</w:t>
      </w:r>
      <w:proofErr w:type="spellEnd"/>
      <w:r>
        <w:t xml:space="preserve"> </w:t>
      </w:r>
      <w:proofErr w:type="spellStart"/>
      <w:r>
        <w:t>Got</w:t>
      </w:r>
      <w:proofErr w:type="spellEnd"/>
      <w:r>
        <w:t xml:space="preserve">/ Gut ist der </w:t>
      </w:r>
      <w:proofErr w:type="spellStart"/>
      <w:r>
        <w:t>herr</w:t>
      </w:r>
      <w:proofErr w:type="spellEnd"/>
      <w:r>
        <w:t xml:space="preserve">/ der </w:t>
      </w:r>
      <w:proofErr w:type="spellStart"/>
      <w:r>
        <w:t>vns</w:t>
      </w:r>
      <w:proofErr w:type="spellEnd"/>
      <w:r>
        <w:t xml:space="preserve"> </w:t>
      </w:r>
      <w:proofErr w:type="spellStart"/>
      <w:r>
        <w:t>sterckt</w:t>
      </w:r>
      <w:proofErr w:type="spellEnd"/>
      <w:r>
        <w:t xml:space="preserve"> </w:t>
      </w:r>
      <w:proofErr w:type="spellStart"/>
      <w:r>
        <w:t>auff</w:t>
      </w:r>
      <w:proofErr w:type="spellEnd"/>
      <w:r>
        <w:t xml:space="preserve"> den tag des </w:t>
      </w:r>
      <w:proofErr w:type="spellStart"/>
      <w:r>
        <w:t>trübsals</w:t>
      </w:r>
      <w:proofErr w:type="spellEnd"/>
      <w:r>
        <w:t xml:space="preserve">/ </w:t>
      </w:r>
      <w:proofErr w:type="spellStart"/>
      <w:r>
        <w:t>vnd</w:t>
      </w:r>
      <w:proofErr w:type="spellEnd"/>
      <w:r>
        <w:t xml:space="preserve"> Psal. </w:t>
      </w:r>
      <w:proofErr w:type="spellStart"/>
      <w:r>
        <w:t>Ruffe</w:t>
      </w:r>
      <w:proofErr w:type="spellEnd"/>
      <w:r>
        <w:t xml:space="preserve"> mich an </w:t>
      </w:r>
      <w:proofErr w:type="spellStart"/>
      <w:r>
        <w:t>auff</w:t>
      </w:r>
      <w:proofErr w:type="spellEnd"/>
      <w:r>
        <w:t xml:space="preserve"> den </w:t>
      </w:r>
      <w:proofErr w:type="spellStart"/>
      <w:r>
        <w:t>trübsäligen</w:t>
      </w:r>
      <w:proofErr w:type="spellEnd"/>
      <w:r>
        <w:t xml:space="preserve"> tag/ so würd ich dich erhören/ </w:t>
      </w:r>
      <w:proofErr w:type="spellStart"/>
      <w:r>
        <w:t>vnd</w:t>
      </w:r>
      <w:proofErr w:type="spellEnd"/>
      <w:r>
        <w:t xml:space="preserve"> Psalm. So </w:t>
      </w:r>
      <w:proofErr w:type="spellStart"/>
      <w:r>
        <w:t>sy</w:t>
      </w:r>
      <w:proofErr w:type="spellEnd"/>
      <w:r>
        <w:t xml:space="preserve"> meine </w:t>
      </w:r>
      <w:proofErr w:type="spellStart"/>
      <w:r>
        <w:t>sitten</w:t>
      </w:r>
      <w:proofErr w:type="spellEnd"/>
      <w:r>
        <w:t xml:space="preserve"> </w:t>
      </w:r>
      <w:proofErr w:type="spellStart"/>
      <w:r>
        <w:t>enthailigen</w:t>
      </w:r>
      <w:proofErr w:type="spellEnd"/>
      <w:r>
        <w:t xml:space="preserve">/ </w:t>
      </w:r>
      <w:proofErr w:type="spellStart"/>
      <w:r>
        <w:t>vnd</w:t>
      </w:r>
      <w:proofErr w:type="spellEnd"/>
      <w:r>
        <w:t xml:space="preserve"> mein </w:t>
      </w:r>
      <w:proofErr w:type="spellStart"/>
      <w:r>
        <w:t>gebott</w:t>
      </w:r>
      <w:proofErr w:type="spellEnd"/>
      <w:r>
        <w:t xml:space="preserve"> </w:t>
      </w:r>
      <w:proofErr w:type="spellStart"/>
      <w:r>
        <w:t>nit</w:t>
      </w:r>
      <w:proofErr w:type="spellEnd"/>
      <w:r>
        <w:t xml:space="preserve"> halten/ so will ich </w:t>
      </w:r>
      <w:proofErr w:type="spellStart"/>
      <w:r>
        <w:t>jr</w:t>
      </w:r>
      <w:proofErr w:type="spellEnd"/>
      <w:r>
        <w:t xml:space="preserve"> </w:t>
      </w:r>
      <w:proofErr w:type="spellStart"/>
      <w:r>
        <w:t>übertrettung</w:t>
      </w:r>
      <w:proofErr w:type="spellEnd"/>
      <w:r>
        <w:t xml:space="preserve"> mit der </w:t>
      </w:r>
      <w:proofErr w:type="spellStart"/>
      <w:r>
        <w:t>ruten</w:t>
      </w:r>
      <w:proofErr w:type="spellEnd"/>
      <w:r>
        <w:t xml:space="preserve"> </w:t>
      </w:r>
      <w:proofErr w:type="spellStart"/>
      <w:r>
        <w:t>haimsuchen</w:t>
      </w:r>
      <w:proofErr w:type="spellEnd"/>
      <w:r>
        <w:t xml:space="preserve">/ </w:t>
      </w:r>
      <w:proofErr w:type="spellStart"/>
      <w:r>
        <w:t>vnd</w:t>
      </w:r>
      <w:proofErr w:type="spellEnd"/>
      <w:r>
        <w:t xml:space="preserve"> mit plage </w:t>
      </w:r>
      <w:proofErr w:type="spellStart"/>
      <w:r>
        <w:t>jre</w:t>
      </w:r>
      <w:proofErr w:type="spellEnd"/>
      <w:r>
        <w:t xml:space="preserve"> </w:t>
      </w:r>
      <w:proofErr w:type="spellStart"/>
      <w:r>
        <w:t>missethat</w:t>
      </w:r>
      <w:proofErr w:type="spellEnd"/>
      <w:r>
        <w:t xml:space="preserve">/ Aber mein </w:t>
      </w:r>
      <w:proofErr w:type="spellStart"/>
      <w:r>
        <w:t>güte</w:t>
      </w:r>
      <w:proofErr w:type="spellEnd"/>
      <w:r>
        <w:t xml:space="preserve">/ will ich </w:t>
      </w:r>
      <w:proofErr w:type="spellStart"/>
      <w:r>
        <w:t>nit</w:t>
      </w:r>
      <w:proofErr w:type="spellEnd"/>
      <w:r>
        <w:t xml:space="preserve"> von </w:t>
      </w:r>
      <w:proofErr w:type="spellStart"/>
      <w:r>
        <w:t>jm</w:t>
      </w:r>
      <w:proofErr w:type="spellEnd"/>
      <w:r>
        <w:t xml:space="preserve"> thun/ </w:t>
      </w:r>
      <w:proofErr w:type="spellStart"/>
      <w:r>
        <w:t>vnd</w:t>
      </w:r>
      <w:proofErr w:type="spellEnd"/>
      <w:r>
        <w:t xml:space="preserve"> meinen glauben </w:t>
      </w:r>
      <w:proofErr w:type="spellStart"/>
      <w:r>
        <w:t>nit</w:t>
      </w:r>
      <w:proofErr w:type="spellEnd"/>
      <w:r>
        <w:t xml:space="preserve"> lassen </w:t>
      </w:r>
      <w:proofErr w:type="spellStart"/>
      <w:r>
        <w:t>falen</w:t>
      </w:r>
      <w:proofErr w:type="spellEnd"/>
      <w:r>
        <w:t xml:space="preserve">/ Ich will meinen </w:t>
      </w:r>
      <w:proofErr w:type="spellStart"/>
      <w:r>
        <w:t>bundt</w:t>
      </w:r>
      <w:proofErr w:type="spellEnd"/>
      <w:r>
        <w:t xml:space="preserve"> </w:t>
      </w:r>
      <w:proofErr w:type="spellStart"/>
      <w:r>
        <w:t>nit</w:t>
      </w:r>
      <w:proofErr w:type="spellEnd"/>
      <w:r>
        <w:t xml:space="preserve"> </w:t>
      </w:r>
      <w:proofErr w:type="spellStart"/>
      <w:r>
        <w:t>enthailigen</w:t>
      </w:r>
      <w:proofErr w:type="spellEnd"/>
      <w:r>
        <w:t xml:space="preserve">/ </w:t>
      </w:r>
      <w:proofErr w:type="spellStart"/>
      <w:r>
        <w:t>vnd</w:t>
      </w:r>
      <w:proofErr w:type="spellEnd"/>
      <w:r>
        <w:t xml:space="preserve"> </w:t>
      </w:r>
      <w:proofErr w:type="spellStart"/>
      <w:r>
        <w:t>nit</w:t>
      </w:r>
      <w:proofErr w:type="spellEnd"/>
      <w:r>
        <w:t xml:space="preserve"> </w:t>
      </w:r>
      <w:proofErr w:type="spellStart"/>
      <w:r>
        <w:t>endern</w:t>
      </w:r>
      <w:proofErr w:type="spellEnd"/>
      <w:r>
        <w:t xml:space="preserve">/ was zu meinen </w:t>
      </w:r>
      <w:proofErr w:type="spellStart"/>
      <w:r>
        <w:t>lippen</w:t>
      </w:r>
      <w:proofErr w:type="spellEnd"/>
      <w:r>
        <w:t xml:space="preserve"> ist </w:t>
      </w:r>
      <w:proofErr w:type="spellStart"/>
      <w:r>
        <w:t>außgangen</w:t>
      </w:r>
      <w:proofErr w:type="spellEnd"/>
      <w:r>
        <w:t xml:space="preserve">. </w:t>
      </w:r>
    </w:p>
    <w:p w14:paraId="35D70D69" w14:textId="77777777" w:rsidR="008B3220" w:rsidRDefault="008B3220" w:rsidP="008B3220">
      <w:pPr>
        <w:pStyle w:val="StandardWeb"/>
      </w:pPr>
      <w:r>
        <w:t xml:space="preserve">Die </w:t>
      </w:r>
      <w:proofErr w:type="spellStart"/>
      <w:r>
        <w:t>vierdt</w:t>
      </w:r>
      <w:proofErr w:type="spellEnd"/>
      <w:r>
        <w:t xml:space="preserve">/ </w:t>
      </w:r>
      <w:proofErr w:type="spellStart"/>
      <w:r>
        <w:t>vnd</w:t>
      </w:r>
      <w:proofErr w:type="spellEnd"/>
      <w:r>
        <w:t xml:space="preserve"> </w:t>
      </w:r>
      <w:proofErr w:type="spellStart"/>
      <w:r>
        <w:t>letst</w:t>
      </w:r>
      <w:proofErr w:type="spellEnd"/>
      <w:r>
        <w:t xml:space="preserve">. Leeret die ewig </w:t>
      </w:r>
      <w:proofErr w:type="spellStart"/>
      <w:r>
        <w:t>fürsehung</w:t>
      </w:r>
      <w:proofErr w:type="spellEnd"/>
      <w:r>
        <w:t xml:space="preserve">. Ja tröstet </w:t>
      </w:r>
      <w:proofErr w:type="spellStart"/>
      <w:r>
        <w:t>vndsterckt</w:t>
      </w:r>
      <w:proofErr w:type="spellEnd"/>
      <w:r>
        <w:t xml:space="preserve"> </w:t>
      </w:r>
      <w:proofErr w:type="spellStart"/>
      <w:r>
        <w:t>vns</w:t>
      </w:r>
      <w:proofErr w:type="spellEnd"/>
      <w:r>
        <w:t xml:space="preserve">/ das die </w:t>
      </w:r>
      <w:proofErr w:type="spellStart"/>
      <w:r>
        <w:t>säligkait</w:t>
      </w:r>
      <w:proofErr w:type="spellEnd"/>
      <w:r>
        <w:t xml:space="preserve"> </w:t>
      </w:r>
      <w:proofErr w:type="spellStart"/>
      <w:r>
        <w:t>nit</w:t>
      </w:r>
      <w:proofErr w:type="spellEnd"/>
      <w:r>
        <w:t xml:space="preserve"> in </w:t>
      </w:r>
      <w:proofErr w:type="spellStart"/>
      <w:r>
        <w:t>vnser</w:t>
      </w:r>
      <w:proofErr w:type="spellEnd"/>
      <w:r>
        <w:t xml:space="preserve">/ die wir selber </w:t>
      </w:r>
      <w:proofErr w:type="spellStart"/>
      <w:r>
        <w:t>nit</w:t>
      </w:r>
      <w:proofErr w:type="spellEnd"/>
      <w:r>
        <w:t xml:space="preserve"> möchten erhalten/ </w:t>
      </w:r>
      <w:proofErr w:type="spellStart"/>
      <w:r>
        <w:t>sonder</w:t>
      </w:r>
      <w:proofErr w:type="spellEnd"/>
      <w:r>
        <w:t xml:space="preserve"> in seiner </w:t>
      </w:r>
      <w:proofErr w:type="spellStart"/>
      <w:r>
        <w:t>gewalt</w:t>
      </w:r>
      <w:proofErr w:type="spellEnd"/>
      <w:r>
        <w:t xml:space="preserve"> </w:t>
      </w:r>
      <w:proofErr w:type="spellStart"/>
      <w:r>
        <w:t>vnd</w:t>
      </w:r>
      <w:proofErr w:type="spellEnd"/>
      <w:r>
        <w:t xml:space="preserve"> </w:t>
      </w:r>
      <w:proofErr w:type="spellStart"/>
      <w:r>
        <w:t>hand</w:t>
      </w:r>
      <w:proofErr w:type="spellEnd"/>
      <w:r>
        <w:t xml:space="preserve"> </w:t>
      </w:r>
      <w:proofErr w:type="spellStart"/>
      <w:r>
        <w:t>stande</w:t>
      </w:r>
      <w:proofErr w:type="spellEnd"/>
      <w:r>
        <w:t xml:space="preserve">/ derhalben </w:t>
      </w:r>
      <w:proofErr w:type="spellStart"/>
      <w:r>
        <w:t>vns</w:t>
      </w:r>
      <w:proofErr w:type="spellEnd"/>
      <w:r>
        <w:t xml:space="preserve"> weder </w:t>
      </w:r>
      <w:proofErr w:type="spellStart"/>
      <w:r>
        <w:t>sünd</w:t>
      </w:r>
      <w:proofErr w:type="spellEnd"/>
      <w:r>
        <w:t xml:space="preserve">/ </w:t>
      </w:r>
      <w:proofErr w:type="spellStart"/>
      <w:r>
        <w:t>tod</w:t>
      </w:r>
      <w:proofErr w:type="spellEnd"/>
      <w:r>
        <w:t xml:space="preserve">/ noch hell/ auch </w:t>
      </w:r>
      <w:proofErr w:type="spellStart"/>
      <w:r>
        <w:t>kain</w:t>
      </w:r>
      <w:proofErr w:type="spellEnd"/>
      <w:r>
        <w:t xml:space="preserve"> Creatur/ </w:t>
      </w:r>
      <w:proofErr w:type="spellStart"/>
      <w:r>
        <w:t>vnns</w:t>
      </w:r>
      <w:proofErr w:type="spellEnd"/>
      <w:r>
        <w:t xml:space="preserve"> der selbigen berauben </w:t>
      </w:r>
      <w:proofErr w:type="spellStart"/>
      <w:r>
        <w:t>müge</w:t>
      </w:r>
      <w:proofErr w:type="spellEnd"/>
      <w:r>
        <w:t xml:space="preserve">/ dieweil </w:t>
      </w:r>
      <w:proofErr w:type="spellStart"/>
      <w:r>
        <w:t>sy</w:t>
      </w:r>
      <w:proofErr w:type="spellEnd"/>
      <w:r>
        <w:t xml:space="preserve"> </w:t>
      </w:r>
      <w:proofErr w:type="spellStart"/>
      <w:r>
        <w:t>vns</w:t>
      </w:r>
      <w:proofErr w:type="spellEnd"/>
      <w:r>
        <w:t xml:space="preserve"> von </w:t>
      </w:r>
      <w:proofErr w:type="spellStart"/>
      <w:r>
        <w:t>ewigkait</w:t>
      </w:r>
      <w:proofErr w:type="spellEnd"/>
      <w:r>
        <w:t xml:space="preserve"> </w:t>
      </w:r>
      <w:proofErr w:type="spellStart"/>
      <w:r>
        <w:t>zuberaitet</w:t>
      </w:r>
      <w:proofErr w:type="spellEnd"/>
      <w:r>
        <w:t xml:space="preserve"> </w:t>
      </w:r>
      <w:proofErr w:type="spellStart"/>
      <w:r>
        <w:t>vnd</w:t>
      </w:r>
      <w:proofErr w:type="spellEnd"/>
      <w:r>
        <w:t xml:space="preserve"> verordnet ist. Darumb spricht Christus. Nun aber </w:t>
      </w:r>
      <w:proofErr w:type="spellStart"/>
      <w:r>
        <w:t>seind</w:t>
      </w:r>
      <w:proofErr w:type="spellEnd"/>
      <w:r>
        <w:t xml:space="preserve"> auch </w:t>
      </w:r>
      <w:proofErr w:type="spellStart"/>
      <w:r>
        <w:t>ewre</w:t>
      </w:r>
      <w:proofErr w:type="spellEnd"/>
      <w:r>
        <w:t xml:space="preserve"> har auf dem </w:t>
      </w:r>
      <w:proofErr w:type="spellStart"/>
      <w:r>
        <w:t>haupt</w:t>
      </w:r>
      <w:proofErr w:type="spellEnd"/>
      <w:r>
        <w:t xml:space="preserve"> alle </w:t>
      </w:r>
      <w:proofErr w:type="spellStart"/>
      <w:r>
        <w:t>gezelt</w:t>
      </w:r>
      <w:proofErr w:type="spellEnd"/>
      <w:r>
        <w:t xml:space="preserve">/ </w:t>
      </w:r>
      <w:proofErr w:type="spellStart"/>
      <w:r>
        <w:t>darumb</w:t>
      </w:r>
      <w:proofErr w:type="spellEnd"/>
      <w:r>
        <w:t xml:space="preserve"> </w:t>
      </w:r>
      <w:proofErr w:type="spellStart"/>
      <w:r>
        <w:t>förcht</w:t>
      </w:r>
      <w:proofErr w:type="spellEnd"/>
      <w:r>
        <w:t xml:space="preserve"> </w:t>
      </w:r>
      <w:proofErr w:type="spellStart"/>
      <w:r>
        <w:t>eüch</w:t>
      </w:r>
      <w:proofErr w:type="spellEnd"/>
      <w:r>
        <w:t xml:space="preserve"> </w:t>
      </w:r>
      <w:proofErr w:type="spellStart"/>
      <w:r>
        <w:t>nit</w:t>
      </w:r>
      <w:proofErr w:type="spellEnd"/>
      <w:r>
        <w:t xml:space="preserve">. Joan. x. </w:t>
      </w:r>
      <w:proofErr w:type="spellStart"/>
      <w:r>
        <w:t>Vnd</w:t>
      </w:r>
      <w:proofErr w:type="spellEnd"/>
      <w:r>
        <w:t xml:space="preserve"> </w:t>
      </w:r>
      <w:proofErr w:type="spellStart"/>
      <w:r>
        <w:t>sy</w:t>
      </w:r>
      <w:proofErr w:type="spellEnd"/>
      <w:r>
        <w:t xml:space="preserve"> werden mein </w:t>
      </w:r>
      <w:proofErr w:type="spellStart"/>
      <w:r>
        <w:t>stymm</w:t>
      </w:r>
      <w:proofErr w:type="spellEnd"/>
      <w:r>
        <w:t xml:space="preserve"> hören/ </w:t>
      </w:r>
      <w:proofErr w:type="spellStart"/>
      <w:r>
        <w:t>vnd</w:t>
      </w:r>
      <w:proofErr w:type="spellEnd"/>
      <w:r>
        <w:t xml:space="preserve"> ich erkenn die meinen/ </w:t>
      </w:r>
      <w:proofErr w:type="spellStart"/>
      <w:r>
        <w:t>vnd</w:t>
      </w:r>
      <w:proofErr w:type="spellEnd"/>
      <w:r>
        <w:t xml:space="preserve"> </w:t>
      </w:r>
      <w:proofErr w:type="spellStart"/>
      <w:r>
        <w:t>sy</w:t>
      </w:r>
      <w:proofErr w:type="spellEnd"/>
      <w:r>
        <w:t xml:space="preserve"> </w:t>
      </w:r>
      <w:proofErr w:type="spellStart"/>
      <w:r>
        <w:t>volgen</w:t>
      </w:r>
      <w:proofErr w:type="spellEnd"/>
      <w:r>
        <w:t xml:space="preserve"> mir/ </w:t>
      </w:r>
      <w:proofErr w:type="spellStart"/>
      <w:r>
        <w:t>vnd</w:t>
      </w:r>
      <w:proofErr w:type="spellEnd"/>
      <w:r>
        <w:t xml:space="preserve"> ich gib </w:t>
      </w:r>
      <w:proofErr w:type="spellStart"/>
      <w:r>
        <w:t>jnn</w:t>
      </w:r>
      <w:proofErr w:type="spellEnd"/>
      <w:r>
        <w:t xml:space="preserve"> das ewig leben/ </w:t>
      </w:r>
      <w:proofErr w:type="spellStart"/>
      <w:r>
        <w:t>vnd</w:t>
      </w:r>
      <w:proofErr w:type="spellEnd"/>
      <w:r>
        <w:t xml:space="preserve"> </w:t>
      </w:r>
      <w:proofErr w:type="spellStart"/>
      <w:r>
        <w:t>sy</w:t>
      </w:r>
      <w:proofErr w:type="spellEnd"/>
      <w:r>
        <w:t xml:space="preserve"> werden </w:t>
      </w:r>
      <w:proofErr w:type="spellStart"/>
      <w:r>
        <w:t>ewigklich</w:t>
      </w:r>
      <w:proofErr w:type="spellEnd"/>
      <w:r>
        <w:t xml:space="preserve"> </w:t>
      </w:r>
      <w:proofErr w:type="spellStart"/>
      <w:r>
        <w:t>nit</w:t>
      </w:r>
      <w:proofErr w:type="spellEnd"/>
      <w:r>
        <w:t xml:space="preserve"> </w:t>
      </w:r>
      <w:proofErr w:type="spellStart"/>
      <w:r>
        <w:t>vmbkommen</w:t>
      </w:r>
      <w:proofErr w:type="spellEnd"/>
      <w:r>
        <w:t xml:space="preserve">/ </w:t>
      </w:r>
      <w:proofErr w:type="spellStart"/>
      <w:r>
        <w:t>vnd</w:t>
      </w:r>
      <w:proofErr w:type="spellEnd"/>
      <w:r>
        <w:t xml:space="preserve"> </w:t>
      </w:r>
      <w:proofErr w:type="spellStart"/>
      <w:r>
        <w:t>nyemandt</w:t>
      </w:r>
      <w:proofErr w:type="spellEnd"/>
      <w:r>
        <w:t xml:space="preserve"> </w:t>
      </w:r>
      <w:proofErr w:type="spellStart"/>
      <w:r>
        <w:t>wirt</w:t>
      </w:r>
      <w:proofErr w:type="spellEnd"/>
      <w:r>
        <w:t xml:space="preserve"> </w:t>
      </w:r>
      <w:proofErr w:type="spellStart"/>
      <w:r>
        <w:t>sy</w:t>
      </w:r>
      <w:proofErr w:type="spellEnd"/>
      <w:r>
        <w:t xml:space="preserve"> mir </w:t>
      </w:r>
      <w:proofErr w:type="spellStart"/>
      <w:r>
        <w:t>auß</w:t>
      </w:r>
      <w:proofErr w:type="spellEnd"/>
      <w:r>
        <w:t xml:space="preserve"> meiner </w:t>
      </w:r>
      <w:proofErr w:type="spellStart"/>
      <w:r>
        <w:t>hand</w:t>
      </w:r>
      <w:proofErr w:type="spellEnd"/>
      <w:r>
        <w:t xml:space="preserve"> reissen/ der </w:t>
      </w:r>
      <w:proofErr w:type="spellStart"/>
      <w:r>
        <w:t>vatter</w:t>
      </w:r>
      <w:proofErr w:type="spellEnd"/>
      <w:r>
        <w:t xml:space="preserve"> der mir </w:t>
      </w:r>
      <w:proofErr w:type="spellStart"/>
      <w:r>
        <w:t>sy</w:t>
      </w:r>
      <w:proofErr w:type="spellEnd"/>
      <w:r>
        <w:t xml:space="preserve"> geben hat/ ist grösser dann alles/ </w:t>
      </w:r>
      <w:proofErr w:type="spellStart"/>
      <w:r>
        <w:t>vnd</w:t>
      </w:r>
      <w:proofErr w:type="spellEnd"/>
      <w:r>
        <w:t xml:space="preserve"> </w:t>
      </w:r>
      <w:proofErr w:type="spellStart"/>
      <w:r>
        <w:t>nyemandt</w:t>
      </w:r>
      <w:proofErr w:type="spellEnd"/>
      <w:r>
        <w:t xml:space="preserve"> </w:t>
      </w:r>
      <w:proofErr w:type="spellStart"/>
      <w:r>
        <w:t>kan</w:t>
      </w:r>
      <w:proofErr w:type="spellEnd"/>
      <w:r>
        <w:t xml:space="preserve"> </w:t>
      </w:r>
      <w:proofErr w:type="spellStart"/>
      <w:r>
        <w:t>sy</w:t>
      </w:r>
      <w:proofErr w:type="spellEnd"/>
      <w:r>
        <w:t xml:space="preserve"> </w:t>
      </w:r>
      <w:proofErr w:type="spellStart"/>
      <w:r>
        <w:t>auß</w:t>
      </w:r>
      <w:proofErr w:type="spellEnd"/>
      <w:r>
        <w:t xml:space="preserve"> meines </w:t>
      </w:r>
      <w:proofErr w:type="spellStart"/>
      <w:r>
        <w:t>vatters</w:t>
      </w:r>
      <w:proofErr w:type="spellEnd"/>
      <w:r>
        <w:t xml:space="preserve"> </w:t>
      </w:r>
      <w:proofErr w:type="spellStart"/>
      <w:r>
        <w:t>hand</w:t>
      </w:r>
      <w:proofErr w:type="spellEnd"/>
      <w:r>
        <w:t xml:space="preserve"> </w:t>
      </w:r>
      <w:proofErr w:type="spellStart"/>
      <w:r>
        <w:t>reyssen</w:t>
      </w:r>
      <w:proofErr w:type="spellEnd"/>
      <w:r>
        <w:t xml:space="preserve">/ ich </w:t>
      </w:r>
      <w:proofErr w:type="spellStart"/>
      <w:r>
        <w:t>vnd</w:t>
      </w:r>
      <w:proofErr w:type="spellEnd"/>
      <w:r>
        <w:t xml:space="preserve"> der </w:t>
      </w:r>
      <w:proofErr w:type="spellStart"/>
      <w:r>
        <w:t>vatter</w:t>
      </w:r>
      <w:proofErr w:type="spellEnd"/>
      <w:r>
        <w:t xml:space="preserve"> </w:t>
      </w:r>
      <w:proofErr w:type="spellStart"/>
      <w:r>
        <w:t>seind</w:t>
      </w:r>
      <w:proofErr w:type="spellEnd"/>
      <w:r>
        <w:t xml:space="preserve"> </w:t>
      </w:r>
      <w:proofErr w:type="spellStart"/>
      <w:r>
        <w:t>ains</w:t>
      </w:r>
      <w:proofErr w:type="spellEnd"/>
      <w:r>
        <w:t xml:space="preserve">/ das ist/ wir haben </w:t>
      </w:r>
      <w:proofErr w:type="spellStart"/>
      <w:r>
        <w:t>ain</w:t>
      </w:r>
      <w:proofErr w:type="spellEnd"/>
      <w:r>
        <w:t xml:space="preserve"> gleichen </w:t>
      </w:r>
      <w:proofErr w:type="spellStart"/>
      <w:r>
        <w:t>gewalt</w:t>
      </w:r>
      <w:proofErr w:type="spellEnd"/>
      <w:r>
        <w:t xml:space="preserve">/ </w:t>
      </w:r>
      <w:proofErr w:type="spellStart"/>
      <w:r>
        <w:t>auß</w:t>
      </w:r>
      <w:proofErr w:type="spellEnd"/>
      <w:r>
        <w:t xml:space="preserve"> welchem </w:t>
      </w:r>
      <w:proofErr w:type="spellStart"/>
      <w:r>
        <w:t>sy</w:t>
      </w:r>
      <w:proofErr w:type="spellEnd"/>
      <w:r>
        <w:t xml:space="preserve"> </w:t>
      </w:r>
      <w:proofErr w:type="spellStart"/>
      <w:r>
        <w:t>nyemandt</w:t>
      </w:r>
      <w:proofErr w:type="spellEnd"/>
      <w:r>
        <w:t xml:space="preserve"> </w:t>
      </w:r>
      <w:proofErr w:type="spellStart"/>
      <w:r>
        <w:t>reyssen</w:t>
      </w:r>
      <w:proofErr w:type="spellEnd"/>
      <w:r>
        <w:t xml:space="preserve"> </w:t>
      </w:r>
      <w:proofErr w:type="spellStart"/>
      <w:r>
        <w:t>kan</w:t>
      </w:r>
      <w:proofErr w:type="spellEnd"/>
      <w:r>
        <w:t xml:space="preserve">. j. </w:t>
      </w:r>
      <w:proofErr w:type="spellStart"/>
      <w:r>
        <w:t>Joann.iiij</w:t>
      </w:r>
      <w:proofErr w:type="spellEnd"/>
      <w:r>
        <w:t xml:space="preserve">. Der in </w:t>
      </w:r>
      <w:proofErr w:type="spellStart"/>
      <w:r>
        <w:t>vns</w:t>
      </w:r>
      <w:proofErr w:type="spellEnd"/>
      <w:r>
        <w:t xml:space="preserve"> ist/ ist grösser dann der in der </w:t>
      </w:r>
      <w:proofErr w:type="spellStart"/>
      <w:r>
        <w:t>welt</w:t>
      </w:r>
      <w:proofErr w:type="spellEnd"/>
      <w:r>
        <w:t xml:space="preserve"> ist. </w:t>
      </w:r>
      <w:proofErr w:type="spellStart"/>
      <w:r>
        <w:t>Vnd</w:t>
      </w:r>
      <w:proofErr w:type="spellEnd"/>
      <w:r>
        <w:t xml:space="preserve"> </w:t>
      </w:r>
      <w:proofErr w:type="spellStart"/>
      <w:r>
        <w:t>zun</w:t>
      </w:r>
      <w:proofErr w:type="spellEnd"/>
      <w:r>
        <w:t xml:space="preserve"> </w:t>
      </w:r>
      <w:proofErr w:type="spellStart"/>
      <w:r>
        <w:t>Epheß</w:t>
      </w:r>
      <w:proofErr w:type="spellEnd"/>
      <w:r>
        <w:t xml:space="preserve">. j. Wie er </w:t>
      </w:r>
      <w:proofErr w:type="spellStart"/>
      <w:r>
        <w:t>vns</w:t>
      </w:r>
      <w:proofErr w:type="spellEnd"/>
      <w:r>
        <w:t xml:space="preserve"> dann </w:t>
      </w:r>
      <w:proofErr w:type="spellStart"/>
      <w:r>
        <w:t>erwelet</w:t>
      </w:r>
      <w:proofErr w:type="spellEnd"/>
      <w:r>
        <w:t xml:space="preserve"> hat/ durch den selben/ </w:t>
      </w:r>
      <w:proofErr w:type="spellStart"/>
      <w:r>
        <w:t>ee</w:t>
      </w:r>
      <w:proofErr w:type="spellEnd"/>
      <w:r>
        <w:t xml:space="preserve"> der </w:t>
      </w:r>
      <w:proofErr w:type="spellStart"/>
      <w:r>
        <w:t>welt</w:t>
      </w:r>
      <w:proofErr w:type="spellEnd"/>
      <w:r>
        <w:t xml:space="preserve"> </w:t>
      </w:r>
      <w:proofErr w:type="spellStart"/>
      <w:r>
        <w:t>grund</w:t>
      </w:r>
      <w:proofErr w:type="spellEnd"/>
      <w:r>
        <w:t xml:space="preserve"> gelegt was/ das wir </w:t>
      </w:r>
      <w:proofErr w:type="spellStart"/>
      <w:r>
        <w:t>solten</w:t>
      </w:r>
      <w:proofErr w:type="spellEnd"/>
      <w:r>
        <w:t xml:space="preserve"> sein </w:t>
      </w:r>
      <w:proofErr w:type="spellStart"/>
      <w:r>
        <w:t>hailig</w:t>
      </w:r>
      <w:proofErr w:type="spellEnd"/>
      <w:r>
        <w:t xml:space="preserve"> </w:t>
      </w:r>
      <w:proofErr w:type="spellStart"/>
      <w:r>
        <w:t>vnd</w:t>
      </w:r>
      <w:proofErr w:type="spellEnd"/>
      <w:r>
        <w:t xml:space="preserve"> </w:t>
      </w:r>
      <w:proofErr w:type="spellStart"/>
      <w:r>
        <w:t>vnstrefflich</w:t>
      </w:r>
      <w:proofErr w:type="spellEnd"/>
      <w:r>
        <w:t xml:space="preserve"> vor </w:t>
      </w:r>
      <w:proofErr w:type="spellStart"/>
      <w:r>
        <w:t>jm</w:t>
      </w:r>
      <w:proofErr w:type="spellEnd"/>
      <w:r>
        <w:t xml:space="preserve"> in der liebe/ </w:t>
      </w:r>
      <w:proofErr w:type="spellStart"/>
      <w:r>
        <w:t>vnd</w:t>
      </w:r>
      <w:proofErr w:type="spellEnd"/>
      <w:r>
        <w:t xml:space="preserve"> hat </w:t>
      </w:r>
      <w:proofErr w:type="spellStart"/>
      <w:r>
        <w:t>vns</w:t>
      </w:r>
      <w:proofErr w:type="spellEnd"/>
      <w:r>
        <w:t xml:space="preserve"> verordnet zur </w:t>
      </w:r>
      <w:proofErr w:type="spellStart"/>
      <w:r>
        <w:t>kindtschafft</w:t>
      </w:r>
      <w:proofErr w:type="spellEnd"/>
      <w:r>
        <w:t xml:space="preserve">/ gegen </w:t>
      </w:r>
      <w:proofErr w:type="spellStart"/>
      <w:r>
        <w:t>jm</w:t>
      </w:r>
      <w:proofErr w:type="spellEnd"/>
      <w:r>
        <w:t xml:space="preserve">/ durch Jesum Christ/ nach dem </w:t>
      </w:r>
      <w:proofErr w:type="spellStart"/>
      <w:r>
        <w:t>wolgefallen</w:t>
      </w:r>
      <w:proofErr w:type="spellEnd"/>
      <w:r>
        <w:t xml:space="preserve"> seines willens/ zu lob der </w:t>
      </w:r>
      <w:proofErr w:type="spellStart"/>
      <w:r>
        <w:t>herrlichhait</w:t>
      </w:r>
      <w:proofErr w:type="spellEnd"/>
      <w:r>
        <w:t xml:space="preserve"> seiner </w:t>
      </w:r>
      <w:proofErr w:type="spellStart"/>
      <w:r>
        <w:t>gnaden</w:t>
      </w:r>
      <w:proofErr w:type="spellEnd"/>
      <w:r>
        <w:t xml:space="preserve">/ durch welcher er </w:t>
      </w:r>
      <w:proofErr w:type="spellStart"/>
      <w:r>
        <w:t>vns</w:t>
      </w:r>
      <w:proofErr w:type="spellEnd"/>
      <w:r>
        <w:t xml:space="preserve"> hat </w:t>
      </w:r>
      <w:proofErr w:type="spellStart"/>
      <w:r>
        <w:t>angenäm</w:t>
      </w:r>
      <w:proofErr w:type="spellEnd"/>
      <w:r>
        <w:t xml:space="preserve"> gemacht In dem geliebten/ </w:t>
      </w:r>
      <w:proofErr w:type="spellStart"/>
      <w:r>
        <w:t>Vnd</w:t>
      </w:r>
      <w:proofErr w:type="spellEnd"/>
      <w:r>
        <w:t xml:space="preserve"> </w:t>
      </w:r>
      <w:proofErr w:type="spellStart"/>
      <w:r>
        <w:t>Ephe</w:t>
      </w:r>
      <w:proofErr w:type="spellEnd"/>
      <w:r>
        <w:t xml:space="preserve">. Dann </w:t>
      </w:r>
      <w:proofErr w:type="spellStart"/>
      <w:r>
        <w:t>jr</w:t>
      </w:r>
      <w:proofErr w:type="spellEnd"/>
      <w:r>
        <w:t xml:space="preserve"> </w:t>
      </w:r>
      <w:proofErr w:type="spellStart"/>
      <w:r>
        <w:t>seind</w:t>
      </w:r>
      <w:proofErr w:type="spellEnd"/>
      <w:r>
        <w:t xml:space="preserve"> sein </w:t>
      </w:r>
      <w:proofErr w:type="spellStart"/>
      <w:r>
        <w:t>werck</w:t>
      </w:r>
      <w:proofErr w:type="spellEnd"/>
      <w:r>
        <w:t xml:space="preserve">/ geschaffen durch Jesum Christ/ zu guten </w:t>
      </w:r>
      <w:proofErr w:type="spellStart"/>
      <w:r>
        <w:t>wercken</w:t>
      </w:r>
      <w:proofErr w:type="spellEnd"/>
      <w:r>
        <w:t xml:space="preserve">/ zu welchen </w:t>
      </w:r>
      <w:proofErr w:type="spellStart"/>
      <w:r>
        <w:t>vnns</w:t>
      </w:r>
      <w:proofErr w:type="spellEnd"/>
      <w:r>
        <w:t xml:space="preserve"> </w:t>
      </w:r>
      <w:proofErr w:type="spellStart"/>
      <w:r>
        <w:t>Got</w:t>
      </w:r>
      <w:proofErr w:type="spellEnd"/>
      <w:r>
        <w:t xml:space="preserve"> </w:t>
      </w:r>
      <w:proofErr w:type="spellStart"/>
      <w:r>
        <w:t>zuuor</w:t>
      </w:r>
      <w:proofErr w:type="spellEnd"/>
      <w:r>
        <w:t xml:space="preserve"> </w:t>
      </w:r>
      <w:proofErr w:type="spellStart"/>
      <w:r>
        <w:t>berait</w:t>
      </w:r>
      <w:proofErr w:type="spellEnd"/>
      <w:r>
        <w:t xml:space="preserve"> hat/ das wir darinnen wandeln sollen/ </w:t>
      </w:r>
      <w:proofErr w:type="spellStart"/>
      <w:r>
        <w:t>Vnd</w:t>
      </w:r>
      <w:proofErr w:type="spellEnd"/>
      <w:r>
        <w:t xml:space="preserve"> Paulus. Wir aber sollen </w:t>
      </w:r>
      <w:proofErr w:type="spellStart"/>
      <w:r>
        <w:t>Got</w:t>
      </w:r>
      <w:proofErr w:type="spellEnd"/>
      <w:r>
        <w:t xml:space="preserve"> </w:t>
      </w:r>
      <w:proofErr w:type="spellStart"/>
      <w:r>
        <w:t>dancken</w:t>
      </w:r>
      <w:proofErr w:type="spellEnd"/>
      <w:r>
        <w:t xml:space="preserve"> </w:t>
      </w:r>
      <w:proofErr w:type="spellStart"/>
      <w:r>
        <w:t>altzeit</w:t>
      </w:r>
      <w:proofErr w:type="spellEnd"/>
      <w:r>
        <w:t xml:space="preserve"> </w:t>
      </w:r>
      <w:proofErr w:type="spellStart"/>
      <w:r>
        <w:t>vmb</w:t>
      </w:r>
      <w:proofErr w:type="spellEnd"/>
      <w:r>
        <w:t xml:space="preserve"> </w:t>
      </w:r>
      <w:proofErr w:type="spellStart"/>
      <w:r>
        <w:t>eüch</w:t>
      </w:r>
      <w:proofErr w:type="spellEnd"/>
      <w:r>
        <w:t xml:space="preserve">/ geliebte </w:t>
      </w:r>
      <w:proofErr w:type="spellStart"/>
      <w:r>
        <w:t>brüder</w:t>
      </w:r>
      <w:proofErr w:type="spellEnd"/>
      <w:r>
        <w:t xml:space="preserve"> von dem </w:t>
      </w:r>
      <w:proofErr w:type="spellStart"/>
      <w:r>
        <w:t>herren</w:t>
      </w:r>
      <w:proofErr w:type="spellEnd"/>
      <w:r>
        <w:t xml:space="preserve">/ das </w:t>
      </w:r>
      <w:proofErr w:type="spellStart"/>
      <w:r>
        <w:t>eüch</w:t>
      </w:r>
      <w:proofErr w:type="spellEnd"/>
      <w:r>
        <w:t xml:space="preserve"> </w:t>
      </w:r>
      <w:proofErr w:type="spellStart"/>
      <w:r>
        <w:t>got</w:t>
      </w:r>
      <w:proofErr w:type="spellEnd"/>
      <w:r>
        <w:t xml:space="preserve"> </w:t>
      </w:r>
      <w:proofErr w:type="spellStart"/>
      <w:r>
        <w:t>erwelet</w:t>
      </w:r>
      <w:proofErr w:type="spellEnd"/>
      <w:r>
        <w:t xml:space="preserve"> hat/ von </w:t>
      </w:r>
      <w:proofErr w:type="spellStart"/>
      <w:r>
        <w:t>anfang</w:t>
      </w:r>
      <w:proofErr w:type="spellEnd"/>
      <w:r>
        <w:t xml:space="preserve"> zur </w:t>
      </w:r>
      <w:proofErr w:type="spellStart"/>
      <w:r>
        <w:t>säligkait</w:t>
      </w:r>
      <w:proofErr w:type="spellEnd"/>
      <w:r>
        <w:t xml:space="preserve">/ in der </w:t>
      </w:r>
      <w:proofErr w:type="spellStart"/>
      <w:r>
        <w:t>hailigung</w:t>
      </w:r>
      <w:proofErr w:type="spellEnd"/>
      <w:r>
        <w:t xml:space="preserve"> des </w:t>
      </w:r>
      <w:proofErr w:type="spellStart"/>
      <w:r>
        <w:t>gaists</w:t>
      </w:r>
      <w:proofErr w:type="spellEnd"/>
      <w:r>
        <w:t xml:space="preserve">/ </w:t>
      </w:r>
      <w:proofErr w:type="spellStart"/>
      <w:r>
        <w:t>vnd</w:t>
      </w:r>
      <w:proofErr w:type="spellEnd"/>
      <w:r>
        <w:t xml:space="preserve"> im glauben der </w:t>
      </w:r>
      <w:proofErr w:type="spellStart"/>
      <w:r>
        <w:t>warhait</w:t>
      </w:r>
      <w:proofErr w:type="spellEnd"/>
      <w:r>
        <w:t xml:space="preserve">/ darein er </w:t>
      </w:r>
      <w:proofErr w:type="spellStart"/>
      <w:r>
        <w:t>eüch</w:t>
      </w:r>
      <w:proofErr w:type="spellEnd"/>
      <w:r>
        <w:t xml:space="preserve"> </w:t>
      </w:r>
      <w:proofErr w:type="spellStart"/>
      <w:r>
        <w:t>berüfft</w:t>
      </w:r>
      <w:proofErr w:type="spellEnd"/>
      <w:r>
        <w:t xml:space="preserve"> hat/ Durch </w:t>
      </w:r>
      <w:proofErr w:type="spellStart"/>
      <w:r>
        <w:t>vnser</w:t>
      </w:r>
      <w:proofErr w:type="spellEnd"/>
      <w:r>
        <w:t xml:space="preserve"> </w:t>
      </w:r>
      <w:proofErr w:type="spellStart"/>
      <w:r>
        <w:t>Euangelion</w:t>
      </w:r>
      <w:proofErr w:type="spellEnd"/>
      <w:r>
        <w:t xml:space="preserve">/ zum </w:t>
      </w:r>
      <w:proofErr w:type="spellStart"/>
      <w:r>
        <w:t>aigenthumb</w:t>
      </w:r>
      <w:proofErr w:type="spellEnd"/>
      <w:r>
        <w:t xml:space="preserve"> der </w:t>
      </w:r>
      <w:proofErr w:type="spellStart"/>
      <w:r>
        <w:t>herrlichait</w:t>
      </w:r>
      <w:proofErr w:type="spellEnd"/>
      <w:r>
        <w:t xml:space="preserve"> </w:t>
      </w:r>
      <w:proofErr w:type="spellStart"/>
      <w:r>
        <w:t>vnsers</w:t>
      </w:r>
      <w:proofErr w:type="spellEnd"/>
      <w:r>
        <w:t xml:space="preserve"> </w:t>
      </w:r>
      <w:proofErr w:type="spellStart"/>
      <w:r>
        <w:t>herren</w:t>
      </w:r>
      <w:proofErr w:type="spellEnd"/>
      <w:r>
        <w:t xml:space="preserve"> Jesu Christi/ Deß gleichen </w:t>
      </w:r>
      <w:proofErr w:type="spellStart"/>
      <w:r>
        <w:t>zun</w:t>
      </w:r>
      <w:proofErr w:type="spellEnd"/>
      <w:r>
        <w:t xml:space="preserve"> Römern. Welche er aber verordnet hat/ die hat er auch </w:t>
      </w:r>
      <w:proofErr w:type="spellStart"/>
      <w:r>
        <w:t>beruffet</w:t>
      </w:r>
      <w:proofErr w:type="spellEnd"/>
      <w:r>
        <w:t xml:space="preserve">/ welche er aber </w:t>
      </w:r>
      <w:proofErr w:type="spellStart"/>
      <w:r>
        <w:t>berufft</w:t>
      </w:r>
      <w:proofErr w:type="spellEnd"/>
      <w:r>
        <w:t xml:space="preserve"> hat/ die hat er auch </w:t>
      </w:r>
      <w:proofErr w:type="spellStart"/>
      <w:r>
        <w:t>gerechtfertiget</w:t>
      </w:r>
      <w:proofErr w:type="spellEnd"/>
      <w:r>
        <w:t xml:space="preserve">/ welche er aber hat </w:t>
      </w:r>
      <w:proofErr w:type="spellStart"/>
      <w:r>
        <w:t>gerechtfertiget</w:t>
      </w:r>
      <w:proofErr w:type="spellEnd"/>
      <w:r>
        <w:t xml:space="preserve">/ die hat er auch herrlich gemacht/ wie auch Lucas klärlich </w:t>
      </w:r>
      <w:proofErr w:type="spellStart"/>
      <w:r>
        <w:t>melt</w:t>
      </w:r>
      <w:proofErr w:type="spellEnd"/>
      <w:r>
        <w:t xml:space="preserve"> in </w:t>
      </w:r>
      <w:proofErr w:type="spellStart"/>
      <w:r>
        <w:t>geschichten</w:t>
      </w:r>
      <w:proofErr w:type="spellEnd"/>
      <w:r>
        <w:t xml:space="preserve"> der Apostel. Die </w:t>
      </w:r>
      <w:proofErr w:type="spellStart"/>
      <w:r>
        <w:t>haiden</w:t>
      </w:r>
      <w:proofErr w:type="spellEnd"/>
      <w:r>
        <w:t xml:space="preserve"> aber höreten mit </w:t>
      </w:r>
      <w:proofErr w:type="spellStart"/>
      <w:r>
        <w:t>freüden</w:t>
      </w:r>
      <w:proofErr w:type="spellEnd"/>
      <w:r>
        <w:t xml:space="preserve"> zu/ </w:t>
      </w:r>
      <w:proofErr w:type="spellStart"/>
      <w:r>
        <w:t>vnd</w:t>
      </w:r>
      <w:proofErr w:type="spellEnd"/>
      <w:r>
        <w:t xml:space="preserve"> </w:t>
      </w:r>
      <w:proofErr w:type="spellStart"/>
      <w:r>
        <w:t>preyseten</w:t>
      </w:r>
      <w:proofErr w:type="spellEnd"/>
      <w:r>
        <w:t xml:space="preserve"> das </w:t>
      </w:r>
      <w:proofErr w:type="spellStart"/>
      <w:r>
        <w:t>wort</w:t>
      </w:r>
      <w:proofErr w:type="spellEnd"/>
      <w:r>
        <w:t xml:space="preserve"> des </w:t>
      </w:r>
      <w:proofErr w:type="spellStart"/>
      <w:r>
        <w:t>herren</w:t>
      </w:r>
      <w:proofErr w:type="spellEnd"/>
      <w:r>
        <w:t xml:space="preserve">/ </w:t>
      </w:r>
      <w:proofErr w:type="spellStart"/>
      <w:r>
        <w:t>vnd</w:t>
      </w:r>
      <w:proofErr w:type="spellEnd"/>
      <w:r>
        <w:t xml:space="preserve"> wurden </w:t>
      </w:r>
      <w:proofErr w:type="spellStart"/>
      <w:r>
        <w:t>gleübig</w:t>
      </w:r>
      <w:proofErr w:type="spellEnd"/>
      <w:r>
        <w:t xml:space="preserve">/ wie </w:t>
      </w:r>
      <w:proofErr w:type="spellStart"/>
      <w:r>
        <w:t>vil</w:t>
      </w:r>
      <w:proofErr w:type="spellEnd"/>
      <w:r>
        <w:t xml:space="preserve"> </w:t>
      </w:r>
      <w:proofErr w:type="spellStart"/>
      <w:r>
        <w:t>jr</w:t>
      </w:r>
      <w:proofErr w:type="spellEnd"/>
      <w:r>
        <w:t xml:space="preserve"> zum ewigen leben verordnet waren/ Hie </w:t>
      </w:r>
      <w:proofErr w:type="spellStart"/>
      <w:r>
        <w:t>sihest</w:t>
      </w:r>
      <w:proofErr w:type="spellEnd"/>
      <w:r>
        <w:t xml:space="preserve"> du das/ wer da glaubt/ das er von </w:t>
      </w:r>
      <w:proofErr w:type="spellStart"/>
      <w:r>
        <w:t>ewigkait</w:t>
      </w:r>
      <w:proofErr w:type="spellEnd"/>
      <w:r>
        <w:t xml:space="preserve"> </w:t>
      </w:r>
      <w:proofErr w:type="spellStart"/>
      <w:r>
        <w:t>fürsehen</w:t>
      </w:r>
      <w:proofErr w:type="spellEnd"/>
      <w:r>
        <w:t xml:space="preserve"> sey. </w:t>
      </w:r>
      <w:proofErr w:type="spellStart"/>
      <w:r>
        <w:t>Sihest</w:t>
      </w:r>
      <w:proofErr w:type="spellEnd"/>
      <w:r>
        <w:t xml:space="preserve"> du nu das dem </w:t>
      </w:r>
      <w:proofErr w:type="spellStart"/>
      <w:r>
        <w:t>glaubigen</w:t>
      </w:r>
      <w:proofErr w:type="spellEnd"/>
      <w:r>
        <w:t xml:space="preserve"> </w:t>
      </w:r>
      <w:proofErr w:type="spellStart"/>
      <w:r>
        <w:t>vnd</w:t>
      </w:r>
      <w:proofErr w:type="spellEnd"/>
      <w:r>
        <w:t xml:space="preserve"> </w:t>
      </w:r>
      <w:proofErr w:type="spellStart"/>
      <w:r>
        <w:t>gaistlichen</w:t>
      </w:r>
      <w:proofErr w:type="spellEnd"/>
      <w:r>
        <w:t xml:space="preserve"> die </w:t>
      </w:r>
      <w:proofErr w:type="spellStart"/>
      <w:r>
        <w:t>fürsehung</w:t>
      </w:r>
      <w:proofErr w:type="spellEnd"/>
      <w:r>
        <w:t xml:space="preserve"> </w:t>
      </w:r>
      <w:proofErr w:type="spellStart"/>
      <w:r>
        <w:t>ain</w:t>
      </w:r>
      <w:proofErr w:type="spellEnd"/>
      <w:r>
        <w:t xml:space="preserve"> </w:t>
      </w:r>
      <w:proofErr w:type="spellStart"/>
      <w:r>
        <w:t>trost</w:t>
      </w:r>
      <w:proofErr w:type="spellEnd"/>
      <w:r>
        <w:t xml:space="preserve"> </w:t>
      </w:r>
      <w:proofErr w:type="spellStart"/>
      <w:r>
        <w:t>vnd</w:t>
      </w:r>
      <w:proofErr w:type="spellEnd"/>
      <w:r>
        <w:t xml:space="preserve"> </w:t>
      </w:r>
      <w:proofErr w:type="spellStart"/>
      <w:r>
        <w:t>sterckung</w:t>
      </w:r>
      <w:proofErr w:type="spellEnd"/>
      <w:r>
        <w:t xml:space="preserve"> des </w:t>
      </w:r>
      <w:proofErr w:type="spellStart"/>
      <w:r>
        <w:t>glaubens</w:t>
      </w:r>
      <w:proofErr w:type="spellEnd"/>
      <w:r>
        <w:t xml:space="preserve"> ist/ den </w:t>
      </w:r>
      <w:proofErr w:type="spellStart"/>
      <w:r>
        <w:t>flaischlichen</w:t>
      </w:r>
      <w:proofErr w:type="spellEnd"/>
      <w:r>
        <w:t xml:space="preserve"> </w:t>
      </w:r>
      <w:proofErr w:type="spellStart"/>
      <w:r>
        <w:t>ain</w:t>
      </w:r>
      <w:proofErr w:type="spellEnd"/>
      <w:r>
        <w:t xml:space="preserve"> schreck/ </w:t>
      </w:r>
      <w:proofErr w:type="spellStart"/>
      <w:r>
        <w:t>vnd</w:t>
      </w:r>
      <w:proofErr w:type="spellEnd"/>
      <w:r>
        <w:t xml:space="preserve"> </w:t>
      </w:r>
      <w:proofErr w:type="spellStart"/>
      <w:r>
        <w:t>anstoß</w:t>
      </w:r>
      <w:proofErr w:type="spellEnd"/>
      <w:r>
        <w:t xml:space="preserve"> zur </w:t>
      </w:r>
      <w:proofErr w:type="spellStart"/>
      <w:r>
        <w:t>verzweifflung</w:t>
      </w:r>
      <w:proofErr w:type="spellEnd"/>
      <w:r>
        <w:t xml:space="preserve">/ </w:t>
      </w:r>
      <w:proofErr w:type="spellStart"/>
      <w:r>
        <w:t>Darumb</w:t>
      </w:r>
      <w:proofErr w:type="spellEnd"/>
      <w:r>
        <w:t xml:space="preserve"> es sey dann/ das das </w:t>
      </w:r>
      <w:proofErr w:type="spellStart"/>
      <w:r>
        <w:t>flaisch</w:t>
      </w:r>
      <w:proofErr w:type="spellEnd"/>
      <w:r>
        <w:t xml:space="preserve"> </w:t>
      </w:r>
      <w:proofErr w:type="spellStart"/>
      <w:r>
        <w:t>vnd</w:t>
      </w:r>
      <w:proofErr w:type="spellEnd"/>
      <w:r>
        <w:t xml:space="preserve"> menschliche </w:t>
      </w:r>
      <w:proofErr w:type="spellStart"/>
      <w:r>
        <w:t>weißhait</w:t>
      </w:r>
      <w:proofErr w:type="spellEnd"/>
      <w:r>
        <w:t xml:space="preserve">/ gar </w:t>
      </w:r>
      <w:proofErr w:type="spellStart"/>
      <w:r>
        <w:t>verdampt</w:t>
      </w:r>
      <w:proofErr w:type="spellEnd"/>
      <w:r>
        <w:t xml:space="preserve"> </w:t>
      </w:r>
      <w:proofErr w:type="spellStart"/>
      <w:r>
        <w:t>vnd</w:t>
      </w:r>
      <w:proofErr w:type="spellEnd"/>
      <w:r>
        <w:t xml:space="preserve"> </w:t>
      </w:r>
      <w:proofErr w:type="spellStart"/>
      <w:r>
        <w:t>nider</w:t>
      </w:r>
      <w:proofErr w:type="spellEnd"/>
      <w:r>
        <w:t xml:space="preserve"> druckt werde/ So </w:t>
      </w:r>
      <w:proofErr w:type="spellStart"/>
      <w:r>
        <w:t>stossen</w:t>
      </w:r>
      <w:proofErr w:type="spellEnd"/>
      <w:r>
        <w:t xml:space="preserve"> wir </w:t>
      </w:r>
      <w:proofErr w:type="spellStart"/>
      <w:r>
        <w:t>vns</w:t>
      </w:r>
      <w:proofErr w:type="spellEnd"/>
      <w:r>
        <w:t xml:space="preserve"> allzeit an der ewigen </w:t>
      </w:r>
      <w:proofErr w:type="spellStart"/>
      <w:r>
        <w:t>wal</w:t>
      </w:r>
      <w:proofErr w:type="spellEnd"/>
      <w:r>
        <w:t xml:space="preserve">/ dann das </w:t>
      </w:r>
      <w:proofErr w:type="spellStart"/>
      <w:r>
        <w:t>flaisch</w:t>
      </w:r>
      <w:proofErr w:type="spellEnd"/>
      <w:r>
        <w:t xml:space="preserve"> </w:t>
      </w:r>
      <w:proofErr w:type="spellStart"/>
      <w:r>
        <w:t>vnd</w:t>
      </w:r>
      <w:proofErr w:type="spellEnd"/>
      <w:r>
        <w:t xml:space="preserve"> </w:t>
      </w:r>
      <w:proofErr w:type="spellStart"/>
      <w:r>
        <w:t>vnster</w:t>
      </w:r>
      <w:proofErr w:type="spellEnd"/>
      <w:r>
        <w:t xml:space="preserve"> verstand ist </w:t>
      </w:r>
      <w:proofErr w:type="spellStart"/>
      <w:r>
        <w:t>jr</w:t>
      </w:r>
      <w:proofErr w:type="spellEnd"/>
      <w:r>
        <w:t xml:space="preserve"> allweg wider/ welches </w:t>
      </w:r>
      <w:proofErr w:type="spellStart"/>
      <w:r>
        <w:t>ymmerdar</w:t>
      </w:r>
      <w:proofErr w:type="spellEnd"/>
      <w:r>
        <w:t xml:space="preserve"> das sein/ </w:t>
      </w:r>
      <w:proofErr w:type="spellStart"/>
      <w:r>
        <w:t>vnd</w:t>
      </w:r>
      <w:proofErr w:type="spellEnd"/>
      <w:r>
        <w:t xml:space="preserve"> </w:t>
      </w:r>
      <w:proofErr w:type="spellStart"/>
      <w:r>
        <w:t>nit</w:t>
      </w:r>
      <w:proofErr w:type="spellEnd"/>
      <w:r>
        <w:t xml:space="preserve"> was Gottes ist/ suchet. Derhalben traten </w:t>
      </w:r>
      <w:proofErr w:type="spellStart"/>
      <w:r>
        <w:t>vil</w:t>
      </w:r>
      <w:proofErr w:type="spellEnd"/>
      <w:r>
        <w:t xml:space="preserve"> ab von Christo/ da </w:t>
      </w:r>
      <w:proofErr w:type="spellStart"/>
      <w:r>
        <w:t>sy</w:t>
      </w:r>
      <w:proofErr w:type="spellEnd"/>
      <w:r>
        <w:t xml:space="preserve"> hörten von der </w:t>
      </w:r>
      <w:proofErr w:type="spellStart"/>
      <w:r>
        <w:t>fürsehung</w:t>
      </w:r>
      <w:proofErr w:type="spellEnd"/>
      <w:r>
        <w:t xml:space="preserve">. Das </w:t>
      </w:r>
      <w:proofErr w:type="spellStart"/>
      <w:r>
        <w:t>seind</w:t>
      </w:r>
      <w:proofErr w:type="spellEnd"/>
      <w:r>
        <w:t xml:space="preserve"> eben die sich </w:t>
      </w:r>
      <w:proofErr w:type="spellStart"/>
      <w:r>
        <w:t>gerfn</w:t>
      </w:r>
      <w:proofErr w:type="spellEnd"/>
      <w:r>
        <w:t xml:space="preserve"> </w:t>
      </w:r>
      <w:proofErr w:type="spellStart"/>
      <w:r>
        <w:t>stossen</w:t>
      </w:r>
      <w:proofErr w:type="spellEnd"/>
      <w:r>
        <w:t xml:space="preserve"> an der </w:t>
      </w:r>
      <w:proofErr w:type="spellStart"/>
      <w:r>
        <w:t>fürsehung</w:t>
      </w:r>
      <w:proofErr w:type="spellEnd"/>
      <w:r>
        <w:t xml:space="preserve"> </w:t>
      </w:r>
      <w:proofErr w:type="spellStart"/>
      <w:r>
        <w:t>gots</w:t>
      </w:r>
      <w:proofErr w:type="spellEnd"/>
      <w:r>
        <w:t xml:space="preserve">/ Spricht nu </w:t>
      </w:r>
      <w:proofErr w:type="spellStart"/>
      <w:r>
        <w:t>Joann</w:t>
      </w:r>
      <w:proofErr w:type="spellEnd"/>
      <w:r>
        <w:t xml:space="preserve">. Als Christus seine junger fraget/ ob </w:t>
      </w:r>
      <w:proofErr w:type="spellStart"/>
      <w:r>
        <w:t>sy</w:t>
      </w:r>
      <w:proofErr w:type="spellEnd"/>
      <w:r>
        <w:t xml:space="preserve"> auch abtretten </w:t>
      </w:r>
      <w:proofErr w:type="spellStart"/>
      <w:r>
        <w:t>wolten</w:t>
      </w:r>
      <w:proofErr w:type="spellEnd"/>
      <w:r>
        <w:t xml:space="preserve">/ Antwort </w:t>
      </w:r>
      <w:proofErr w:type="spellStart"/>
      <w:r>
        <w:t>jm</w:t>
      </w:r>
      <w:proofErr w:type="spellEnd"/>
      <w:r>
        <w:t xml:space="preserve"> Petrus/ </w:t>
      </w:r>
      <w:proofErr w:type="spellStart"/>
      <w:r>
        <w:t>vnd</w:t>
      </w:r>
      <w:proofErr w:type="spellEnd"/>
      <w:r>
        <w:t xml:space="preserve"> sprach/ Herr </w:t>
      </w:r>
      <w:proofErr w:type="spellStart"/>
      <w:r>
        <w:t>wa</w:t>
      </w:r>
      <w:proofErr w:type="spellEnd"/>
      <w:r>
        <w:t xml:space="preserve"> hin sollen wir </w:t>
      </w:r>
      <w:proofErr w:type="spellStart"/>
      <w:r>
        <w:t>geen</w:t>
      </w:r>
      <w:proofErr w:type="spellEnd"/>
      <w:r>
        <w:t xml:space="preserve">? du </w:t>
      </w:r>
      <w:proofErr w:type="spellStart"/>
      <w:r>
        <w:t>hasts</w:t>
      </w:r>
      <w:proofErr w:type="spellEnd"/>
      <w:r>
        <w:t xml:space="preserve"> </w:t>
      </w:r>
      <w:proofErr w:type="spellStart"/>
      <w:r>
        <w:t>wort</w:t>
      </w:r>
      <w:proofErr w:type="spellEnd"/>
      <w:r>
        <w:t xml:space="preserve"> des ewigen </w:t>
      </w:r>
      <w:proofErr w:type="spellStart"/>
      <w:r>
        <w:t>lebens</w:t>
      </w:r>
      <w:proofErr w:type="spellEnd"/>
      <w:r>
        <w:t xml:space="preserve">/ </w:t>
      </w:r>
      <w:proofErr w:type="spellStart"/>
      <w:r>
        <w:t>vnd</w:t>
      </w:r>
      <w:proofErr w:type="spellEnd"/>
      <w:r>
        <w:t xml:space="preserve"> wir haben glaubt </w:t>
      </w:r>
      <w:proofErr w:type="spellStart"/>
      <w:r>
        <w:t>vnd</w:t>
      </w:r>
      <w:proofErr w:type="spellEnd"/>
      <w:r>
        <w:t xml:space="preserve"> </w:t>
      </w:r>
      <w:proofErr w:type="spellStart"/>
      <w:r>
        <w:t>erkandt</w:t>
      </w:r>
      <w:proofErr w:type="spellEnd"/>
      <w:r>
        <w:t xml:space="preserve">/ das du bist Christus der Son des lebendigen Gottes/ sprachen die Junger/ deine </w:t>
      </w:r>
      <w:proofErr w:type="spellStart"/>
      <w:r>
        <w:t>wort</w:t>
      </w:r>
      <w:proofErr w:type="spellEnd"/>
      <w:r>
        <w:t xml:space="preserve"> </w:t>
      </w:r>
      <w:proofErr w:type="spellStart"/>
      <w:r>
        <w:t>seind</w:t>
      </w:r>
      <w:proofErr w:type="spellEnd"/>
      <w:r>
        <w:t xml:space="preserve"> </w:t>
      </w:r>
      <w:proofErr w:type="spellStart"/>
      <w:r>
        <w:t>wort</w:t>
      </w:r>
      <w:proofErr w:type="spellEnd"/>
      <w:r>
        <w:t xml:space="preserve"> des ewigen </w:t>
      </w:r>
      <w:proofErr w:type="spellStart"/>
      <w:r>
        <w:t>lebens</w:t>
      </w:r>
      <w:proofErr w:type="spellEnd"/>
      <w:r>
        <w:t xml:space="preserve">/ </w:t>
      </w:r>
      <w:proofErr w:type="spellStart"/>
      <w:r>
        <w:t>Jenigen</w:t>
      </w:r>
      <w:proofErr w:type="spellEnd"/>
      <w:r>
        <w:t xml:space="preserve"> aber </w:t>
      </w:r>
      <w:proofErr w:type="spellStart"/>
      <w:r>
        <w:t>warens</w:t>
      </w:r>
      <w:proofErr w:type="spellEnd"/>
      <w:r>
        <w:t xml:space="preserve"> </w:t>
      </w:r>
      <w:proofErr w:type="spellStart"/>
      <w:r>
        <w:t>wort</w:t>
      </w:r>
      <w:proofErr w:type="spellEnd"/>
      <w:r>
        <w:t xml:space="preserve"> zum </w:t>
      </w:r>
      <w:proofErr w:type="spellStart"/>
      <w:r>
        <w:t>tod</w:t>
      </w:r>
      <w:proofErr w:type="spellEnd"/>
      <w:r>
        <w:t xml:space="preserve">/ </w:t>
      </w:r>
      <w:proofErr w:type="spellStart"/>
      <w:r>
        <w:t>Darumb</w:t>
      </w:r>
      <w:proofErr w:type="spellEnd"/>
      <w:r>
        <w:t xml:space="preserve"> traten </w:t>
      </w:r>
      <w:proofErr w:type="spellStart"/>
      <w:r>
        <w:t>sy</w:t>
      </w:r>
      <w:proofErr w:type="spellEnd"/>
      <w:r>
        <w:t xml:space="preserve"> ab/ </w:t>
      </w:r>
      <w:proofErr w:type="spellStart"/>
      <w:r>
        <w:t>vnd</w:t>
      </w:r>
      <w:proofErr w:type="spellEnd"/>
      <w:r>
        <w:t xml:space="preserve"> </w:t>
      </w:r>
      <w:proofErr w:type="spellStart"/>
      <w:r>
        <w:t>bliben</w:t>
      </w:r>
      <w:proofErr w:type="spellEnd"/>
      <w:r>
        <w:t xml:space="preserve"> die Apostel. </w:t>
      </w:r>
    </w:p>
    <w:p w14:paraId="162A5116" w14:textId="77777777" w:rsidR="008B3220" w:rsidRDefault="008B3220" w:rsidP="008B3220">
      <w:pPr>
        <w:pStyle w:val="StandardWeb"/>
      </w:pPr>
      <w:r>
        <w:t xml:space="preserve">Wer nun die ewig </w:t>
      </w:r>
      <w:proofErr w:type="spellStart"/>
      <w:r>
        <w:t>fürsehung</w:t>
      </w:r>
      <w:proofErr w:type="spellEnd"/>
      <w:r>
        <w:t xml:space="preserve"> Gottes mit </w:t>
      </w:r>
      <w:proofErr w:type="spellStart"/>
      <w:r>
        <w:t>augen</w:t>
      </w:r>
      <w:proofErr w:type="spellEnd"/>
      <w:r>
        <w:t xml:space="preserve"> des </w:t>
      </w:r>
      <w:proofErr w:type="spellStart"/>
      <w:r>
        <w:t>gelaubens</w:t>
      </w:r>
      <w:proofErr w:type="spellEnd"/>
      <w:r>
        <w:t xml:space="preserve"> </w:t>
      </w:r>
      <w:proofErr w:type="spellStart"/>
      <w:r>
        <w:t>vnd</w:t>
      </w:r>
      <w:proofErr w:type="spellEnd"/>
      <w:r>
        <w:t xml:space="preserve"> </w:t>
      </w:r>
      <w:proofErr w:type="spellStart"/>
      <w:r>
        <w:t>gaist</w:t>
      </w:r>
      <w:proofErr w:type="spellEnd"/>
      <w:r>
        <w:t xml:space="preserve"> </w:t>
      </w:r>
      <w:proofErr w:type="spellStart"/>
      <w:r>
        <w:t>ansicht</w:t>
      </w:r>
      <w:proofErr w:type="spellEnd"/>
      <w:r>
        <w:t xml:space="preserve">/ der </w:t>
      </w:r>
      <w:proofErr w:type="spellStart"/>
      <w:r>
        <w:t>würt</w:t>
      </w:r>
      <w:proofErr w:type="spellEnd"/>
      <w:r>
        <w:t xml:space="preserve"> </w:t>
      </w:r>
      <w:proofErr w:type="spellStart"/>
      <w:r>
        <w:t>baides</w:t>
      </w:r>
      <w:proofErr w:type="spellEnd"/>
      <w:r>
        <w:t xml:space="preserve"> sehen/ </w:t>
      </w:r>
      <w:proofErr w:type="spellStart"/>
      <w:r>
        <w:t>NEmlich</w:t>
      </w:r>
      <w:proofErr w:type="spellEnd"/>
      <w:r>
        <w:t xml:space="preserve"> an den </w:t>
      </w:r>
      <w:proofErr w:type="spellStart"/>
      <w:r>
        <w:t>Gotlosen</w:t>
      </w:r>
      <w:proofErr w:type="spellEnd"/>
      <w:r>
        <w:t xml:space="preserve">/ das </w:t>
      </w:r>
      <w:proofErr w:type="spellStart"/>
      <w:r>
        <w:t>gericht</w:t>
      </w:r>
      <w:proofErr w:type="spellEnd"/>
      <w:r>
        <w:t xml:space="preserve"> </w:t>
      </w:r>
      <w:proofErr w:type="spellStart"/>
      <w:r>
        <w:t>vnd</w:t>
      </w:r>
      <w:proofErr w:type="spellEnd"/>
      <w:r>
        <w:t xml:space="preserve"> </w:t>
      </w:r>
      <w:proofErr w:type="spellStart"/>
      <w:r>
        <w:t>zorn</w:t>
      </w:r>
      <w:proofErr w:type="spellEnd"/>
      <w:r>
        <w:t xml:space="preserve">. An den </w:t>
      </w:r>
      <w:proofErr w:type="spellStart"/>
      <w:r>
        <w:t>Gotsäligen</w:t>
      </w:r>
      <w:proofErr w:type="spellEnd"/>
      <w:r>
        <w:t xml:space="preserve"> aber/ </w:t>
      </w:r>
      <w:proofErr w:type="spellStart"/>
      <w:r>
        <w:t>gnad</w:t>
      </w:r>
      <w:proofErr w:type="spellEnd"/>
      <w:r>
        <w:t xml:space="preserve"> </w:t>
      </w:r>
      <w:proofErr w:type="spellStart"/>
      <w:r>
        <w:t>vnd</w:t>
      </w:r>
      <w:proofErr w:type="spellEnd"/>
      <w:r>
        <w:t xml:space="preserve"> </w:t>
      </w:r>
      <w:proofErr w:type="spellStart"/>
      <w:r>
        <w:t>barmhertzigkait</w:t>
      </w:r>
      <w:proofErr w:type="spellEnd"/>
      <w:r>
        <w:t xml:space="preserve">. </w:t>
      </w:r>
    </w:p>
    <w:p w14:paraId="70756798" w14:textId="77777777" w:rsidR="008B3220" w:rsidRDefault="008B3220" w:rsidP="008B3220">
      <w:pPr>
        <w:pStyle w:val="StandardWeb"/>
      </w:pPr>
      <w:r>
        <w:t xml:space="preserve">Summa vier stuck leeret die </w:t>
      </w:r>
      <w:proofErr w:type="spellStart"/>
      <w:r>
        <w:t>fürsehung</w:t>
      </w:r>
      <w:proofErr w:type="spellEnd"/>
      <w:r>
        <w:t xml:space="preserve"> Gottes. </w:t>
      </w:r>
    </w:p>
    <w:p w14:paraId="631431AC" w14:textId="77777777" w:rsidR="008B3220" w:rsidRDefault="008B3220" w:rsidP="008B3220">
      <w:pPr>
        <w:pStyle w:val="StandardWeb"/>
      </w:pPr>
      <w:r>
        <w:t xml:space="preserve">Das Erst/ Das das </w:t>
      </w:r>
      <w:proofErr w:type="spellStart"/>
      <w:r>
        <w:t>reych</w:t>
      </w:r>
      <w:proofErr w:type="spellEnd"/>
      <w:r>
        <w:t xml:space="preserve"> Gottes </w:t>
      </w:r>
      <w:proofErr w:type="spellStart"/>
      <w:r>
        <w:t>ain</w:t>
      </w:r>
      <w:proofErr w:type="spellEnd"/>
      <w:r>
        <w:t xml:space="preserve"> lauter </w:t>
      </w:r>
      <w:proofErr w:type="spellStart"/>
      <w:r>
        <w:t>schenck</w:t>
      </w:r>
      <w:proofErr w:type="spellEnd"/>
      <w:r>
        <w:t xml:space="preserve"> </w:t>
      </w:r>
      <w:proofErr w:type="spellStart"/>
      <w:r>
        <w:t>vnd</w:t>
      </w:r>
      <w:proofErr w:type="spellEnd"/>
      <w:r>
        <w:t xml:space="preserve"> gab/ von </w:t>
      </w:r>
      <w:proofErr w:type="spellStart"/>
      <w:r>
        <w:t>anbeginn</w:t>
      </w:r>
      <w:proofErr w:type="spellEnd"/>
      <w:r>
        <w:t xml:space="preserve"> den </w:t>
      </w:r>
      <w:proofErr w:type="spellStart"/>
      <w:r>
        <w:t>glaubigen</w:t>
      </w:r>
      <w:proofErr w:type="spellEnd"/>
      <w:r>
        <w:t xml:space="preserve"> ist verordnet. Hie fallet alles </w:t>
      </w:r>
      <w:proofErr w:type="spellStart"/>
      <w:r>
        <w:t>vertruwen</w:t>
      </w:r>
      <w:proofErr w:type="spellEnd"/>
      <w:r>
        <w:t xml:space="preserve"> </w:t>
      </w:r>
      <w:proofErr w:type="spellStart"/>
      <w:r>
        <w:t>vnd</w:t>
      </w:r>
      <w:proofErr w:type="spellEnd"/>
      <w:r>
        <w:t xml:space="preserve"> verdienst aller </w:t>
      </w:r>
      <w:proofErr w:type="spellStart"/>
      <w:r>
        <w:t>werck</w:t>
      </w:r>
      <w:proofErr w:type="spellEnd"/>
      <w:r>
        <w:t xml:space="preserve">/ </w:t>
      </w:r>
      <w:proofErr w:type="spellStart"/>
      <w:r>
        <w:t>vnd</w:t>
      </w:r>
      <w:proofErr w:type="spellEnd"/>
      <w:r>
        <w:t xml:space="preserve"> </w:t>
      </w:r>
      <w:proofErr w:type="spellStart"/>
      <w:r>
        <w:t>beleybt</w:t>
      </w:r>
      <w:proofErr w:type="spellEnd"/>
      <w:r>
        <w:t xml:space="preserve"> </w:t>
      </w:r>
      <w:proofErr w:type="spellStart"/>
      <w:r>
        <w:t>allain</w:t>
      </w:r>
      <w:proofErr w:type="spellEnd"/>
      <w:r>
        <w:t xml:space="preserve"> der glaub/ </w:t>
      </w:r>
      <w:proofErr w:type="spellStart"/>
      <w:r>
        <w:t>auff</w:t>
      </w:r>
      <w:proofErr w:type="spellEnd"/>
      <w:r>
        <w:t xml:space="preserve"> die </w:t>
      </w:r>
      <w:proofErr w:type="spellStart"/>
      <w:r>
        <w:t>versprechung</w:t>
      </w:r>
      <w:proofErr w:type="spellEnd"/>
      <w:r>
        <w:t xml:space="preserve"> Gottes. </w:t>
      </w:r>
    </w:p>
    <w:p w14:paraId="18C26C47" w14:textId="77777777" w:rsidR="008B3220" w:rsidRDefault="008B3220" w:rsidP="008B3220">
      <w:pPr>
        <w:pStyle w:val="StandardWeb"/>
      </w:pPr>
      <w:r>
        <w:t xml:space="preserve">Das Ander/ Das sich der </w:t>
      </w:r>
      <w:proofErr w:type="spellStart"/>
      <w:r>
        <w:t>mensch</w:t>
      </w:r>
      <w:proofErr w:type="spellEnd"/>
      <w:r>
        <w:t xml:space="preserve"> sein selber </w:t>
      </w:r>
      <w:proofErr w:type="spellStart"/>
      <w:r>
        <w:t>gantz</w:t>
      </w:r>
      <w:proofErr w:type="spellEnd"/>
      <w:r>
        <w:t xml:space="preserve"> </w:t>
      </w:r>
      <w:proofErr w:type="spellStart"/>
      <w:r>
        <w:t>verleügne</w:t>
      </w:r>
      <w:proofErr w:type="spellEnd"/>
      <w:r>
        <w:t xml:space="preserve">/ das ist/ Das er sich </w:t>
      </w:r>
      <w:proofErr w:type="spellStart"/>
      <w:r>
        <w:t>verzeyhe</w:t>
      </w:r>
      <w:proofErr w:type="spellEnd"/>
      <w:r>
        <w:t xml:space="preserve">/ aller </w:t>
      </w:r>
      <w:proofErr w:type="spellStart"/>
      <w:r>
        <w:t>witz</w:t>
      </w:r>
      <w:proofErr w:type="spellEnd"/>
      <w:r>
        <w:t xml:space="preserve">/ </w:t>
      </w:r>
      <w:proofErr w:type="spellStart"/>
      <w:r>
        <w:t>klughait</w:t>
      </w:r>
      <w:proofErr w:type="spellEnd"/>
      <w:r>
        <w:t xml:space="preserve">/ </w:t>
      </w:r>
      <w:proofErr w:type="spellStart"/>
      <w:r>
        <w:t>vnnd</w:t>
      </w:r>
      <w:proofErr w:type="spellEnd"/>
      <w:r>
        <w:t xml:space="preserve"> </w:t>
      </w:r>
      <w:proofErr w:type="spellStart"/>
      <w:r>
        <w:t>vernunfft</w:t>
      </w:r>
      <w:proofErr w:type="spellEnd"/>
      <w:r>
        <w:t xml:space="preserve">/ der lieb zu </w:t>
      </w:r>
      <w:proofErr w:type="spellStart"/>
      <w:r>
        <w:t>jm</w:t>
      </w:r>
      <w:proofErr w:type="spellEnd"/>
      <w:r>
        <w:t xml:space="preserve"> </w:t>
      </w:r>
      <w:proofErr w:type="spellStart"/>
      <w:r>
        <w:t>selbs</w:t>
      </w:r>
      <w:proofErr w:type="spellEnd"/>
      <w:r>
        <w:t xml:space="preserve">/ </w:t>
      </w:r>
      <w:proofErr w:type="spellStart"/>
      <w:r>
        <w:t>vnd</w:t>
      </w:r>
      <w:proofErr w:type="spellEnd"/>
      <w:r>
        <w:t xml:space="preserve"> seines </w:t>
      </w:r>
      <w:proofErr w:type="spellStart"/>
      <w:r>
        <w:t>aignen</w:t>
      </w:r>
      <w:proofErr w:type="spellEnd"/>
      <w:r>
        <w:t xml:space="preserve"> nutz/ </w:t>
      </w:r>
      <w:proofErr w:type="spellStart"/>
      <w:r>
        <w:t>vnd</w:t>
      </w:r>
      <w:proofErr w:type="spellEnd"/>
      <w:r>
        <w:t xml:space="preserve"> er sich </w:t>
      </w:r>
      <w:proofErr w:type="spellStart"/>
      <w:r>
        <w:t>gantz</w:t>
      </w:r>
      <w:proofErr w:type="spellEnd"/>
      <w:r>
        <w:t xml:space="preserve"> in willen </w:t>
      </w:r>
      <w:proofErr w:type="spellStart"/>
      <w:r>
        <w:t>gottes</w:t>
      </w:r>
      <w:proofErr w:type="spellEnd"/>
      <w:r>
        <w:t xml:space="preserve"> ergebe/ zu seinem </w:t>
      </w:r>
      <w:proofErr w:type="spellStart"/>
      <w:r>
        <w:t>preyß</w:t>
      </w:r>
      <w:proofErr w:type="spellEnd"/>
      <w:r>
        <w:t xml:space="preserve"> </w:t>
      </w:r>
      <w:proofErr w:type="spellStart"/>
      <w:r>
        <w:t>vnd</w:t>
      </w:r>
      <w:proofErr w:type="spellEnd"/>
      <w:r>
        <w:t xml:space="preserve"> </w:t>
      </w:r>
      <w:proofErr w:type="spellStart"/>
      <w:r>
        <w:t>herrlichhait</w:t>
      </w:r>
      <w:proofErr w:type="spellEnd"/>
      <w:r>
        <w:t xml:space="preserve">/ </w:t>
      </w:r>
      <w:proofErr w:type="spellStart"/>
      <w:r>
        <w:t>vnd</w:t>
      </w:r>
      <w:proofErr w:type="spellEnd"/>
      <w:r>
        <w:t xml:space="preserve"> Gott mit </w:t>
      </w:r>
      <w:proofErr w:type="spellStart"/>
      <w:r>
        <w:t>jm</w:t>
      </w:r>
      <w:proofErr w:type="spellEnd"/>
      <w:r>
        <w:t xml:space="preserve"> laß machen/ wie es </w:t>
      </w:r>
      <w:proofErr w:type="spellStart"/>
      <w:r>
        <w:t>jm</w:t>
      </w:r>
      <w:proofErr w:type="spellEnd"/>
      <w:r>
        <w:t xml:space="preserve"> </w:t>
      </w:r>
      <w:proofErr w:type="spellStart"/>
      <w:r>
        <w:t>gefellig</w:t>
      </w:r>
      <w:proofErr w:type="spellEnd"/>
      <w:r>
        <w:t xml:space="preserve"> sey/ </w:t>
      </w:r>
      <w:proofErr w:type="spellStart"/>
      <w:r>
        <w:t>vnd</w:t>
      </w:r>
      <w:proofErr w:type="spellEnd"/>
      <w:r>
        <w:t xml:space="preserve"> frag </w:t>
      </w:r>
      <w:proofErr w:type="spellStart"/>
      <w:r>
        <w:t>allso</w:t>
      </w:r>
      <w:proofErr w:type="spellEnd"/>
      <w:r>
        <w:t xml:space="preserve"> </w:t>
      </w:r>
      <w:proofErr w:type="spellStart"/>
      <w:r>
        <w:t>allain</w:t>
      </w:r>
      <w:proofErr w:type="spellEnd"/>
      <w:r>
        <w:t xml:space="preserve"> nach seinem willen/ nach seinem </w:t>
      </w:r>
      <w:proofErr w:type="spellStart"/>
      <w:r>
        <w:t>wort</w:t>
      </w:r>
      <w:proofErr w:type="spellEnd"/>
      <w:r>
        <w:t xml:space="preserve"> </w:t>
      </w:r>
      <w:proofErr w:type="spellStart"/>
      <w:r>
        <w:t>vnd</w:t>
      </w:r>
      <w:proofErr w:type="spellEnd"/>
      <w:r>
        <w:t xml:space="preserve"> </w:t>
      </w:r>
      <w:proofErr w:type="spellStart"/>
      <w:r>
        <w:t>gebott</w:t>
      </w:r>
      <w:proofErr w:type="spellEnd"/>
      <w:r>
        <w:t xml:space="preserve">/ </w:t>
      </w:r>
      <w:proofErr w:type="spellStart"/>
      <w:r>
        <w:t>eer</w:t>
      </w:r>
      <w:proofErr w:type="spellEnd"/>
      <w:r>
        <w:t xml:space="preserve"> </w:t>
      </w:r>
      <w:proofErr w:type="spellStart"/>
      <w:r>
        <w:t>vnd</w:t>
      </w:r>
      <w:proofErr w:type="spellEnd"/>
      <w:r>
        <w:t xml:space="preserve"> lob in allen seinen </w:t>
      </w:r>
      <w:proofErr w:type="spellStart"/>
      <w:r>
        <w:t>wercken</w:t>
      </w:r>
      <w:proofErr w:type="spellEnd"/>
      <w:r>
        <w:t xml:space="preserve">. </w:t>
      </w:r>
    </w:p>
    <w:p w14:paraId="75C09CA2" w14:textId="77777777" w:rsidR="008B3220" w:rsidRDefault="008B3220" w:rsidP="008B3220">
      <w:pPr>
        <w:pStyle w:val="StandardWeb"/>
      </w:pPr>
      <w:r>
        <w:t xml:space="preserve">Das Dritt/ das wir wissen/ gewiß </w:t>
      </w:r>
      <w:proofErr w:type="spellStart"/>
      <w:r>
        <w:t>vnd</w:t>
      </w:r>
      <w:proofErr w:type="spellEnd"/>
      <w:r>
        <w:t xml:space="preserve"> versichert sein/ was </w:t>
      </w:r>
      <w:proofErr w:type="spellStart"/>
      <w:r>
        <w:t>vns</w:t>
      </w:r>
      <w:proofErr w:type="spellEnd"/>
      <w:r>
        <w:t xml:space="preserve"> Gott/ es sey gut oder </w:t>
      </w:r>
      <w:proofErr w:type="spellStart"/>
      <w:r>
        <w:t>böß</w:t>
      </w:r>
      <w:proofErr w:type="spellEnd"/>
      <w:r>
        <w:t xml:space="preserve">/ </w:t>
      </w:r>
      <w:proofErr w:type="spellStart"/>
      <w:r>
        <w:t>zuscheybt</w:t>
      </w:r>
      <w:proofErr w:type="spellEnd"/>
      <w:r>
        <w:t xml:space="preserve">/ das ers/ rechter/ </w:t>
      </w:r>
      <w:proofErr w:type="spellStart"/>
      <w:r>
        <w:t>gutter</w:t>
      </w:r>
      <w:proofErr w:type="spellEnd"/>
      <w:r>
        <w:t xml:space="preserve">/ </w:t>
      </w:r>
      <w:proofErr w:type="spellStart"/>
      <w:r>
        <w:t>hertzlicher</w:t>
      </w:r>
      <w:proofErr w:type="spellEnd"/>
      <w:r>
        <w:t xml:space="preserve">/ </w:t>
      </w:r>
      <w:proofErr w:type="spellStart"/>
      <w:r>
        <w:t>trewer</w:t>
      </w:r>
      <w:proofErr w:type="spellEnd"/>
      <w:r>
        <w:t xml:space="preserve"> </w:t>
      </w:r>
      <w:proofErr w:type="spellStart"/>
      <w:r>
        <w:t>mainung</w:t>
      </w:r>
      <w:proofErr w:type="spellEnd"/>
      <w:r>
        <w:t xml:space="preserve">/ </w:t>
      </w:r>
      <w:proofErr w:type="spellStart"/>
      <w:r>
        <w:t>vnd</w:t>
      </w:r>
      <w:proofErr w:type="spellEnd"/>
      <w:r>
        <w:t xml:space="preserve"> </w:t>
      </w:r>
      <w:proofErr w:type="spellStart"/>
      <w:r>
        <w:t>auß</w:t>
      </w:r>
      <w:proofErr w:type="spellEnd"/>
      <w:r>
        <w:t xml:space="preserve"> </w:t>
      </w:r>
      <w:proofErr w:type="spellStart"/>
      <w:r>
        <w:t>vätterlichem</w:t>
      </w:r>
      <w:proofErr w:type="spellEnd"/>
      <w:r>
        <w:t xml:space="preserve"> willen thu/ </w:t>
      </w:r>
      <w:proofErr w:type="spellStart"/>
      <w:r>
        <w:t>vns</w:t>
      </w:r>
      <w:proofErr w:type="spellEnd"/>
      <w:r>
        <w:t xml:space="preserve"> zu gut. </w:t>
      </w:r>
    </w:p>
    <w:p w14:paraId="7945DF92" w14:textId="77777777" w:rsidR="008B3220" w:rsidRDefault="008B3220" w:rsidP="008B3220">
      <w:pPr>
        <w:pStyle w:val="StandardWeb"/>
      </w:pPr>
      <w:r>
        <w:t xml:space="preserve">Das </w:t>
      </w:r>
      <w:proofErr w:type="spellStart"/>
      <w:r>
        <w:t>Vierdt</w:t>
      </w:r>
      <w:proofErr w:type="spellEnd"/>
      <w:r>
        <w:t xml:space="preserve">/ Das er </w:t>
      </w:r>
      <w:proofErr w:type="spellStart"/>
      <w:r>
        <w:t>vns</w:t>
      </w:r>
      <w:proofErr w:type="spellEnd"/>
      <w:r>
        <w:t xml:space="preserve"> das leben </w:t>
      </w:r>
      <w:proofErr w:type="spellStart"/>
      <w:r>
        <w:t>vnd</w:t>
      </w:r>
      <w:proofErr w:type="spellEnd"/>
      <w:r>
        <w:t xml:space="preserve"> </w:t>
      </w:r>
      <w:proofErr w:type="spellStart"/>
      <w:r>
        <w:t>säligkait</w:t>
      </w:r>
      <w:proofErr w:type="spellEnd"/>
      <w:r>
        <w:t xml:space="preserve">/ in seiner </w:t>
      </w:r>
      <w:proofErr w:type="spellStart"/>
      <w:r>
        <w:t>hand</w:t>
      </w:r>
      <w:proofErr w:type="spellEnd"/>
      <w:r>
        <w:t xml:space="preserve">/ in allem </w:t>
      </w:r>
      <w:proofErr w:type="spellStart"/>
      <w:r>
        <w:t>kampff</w:t>
      </w:r>
      <w:proofErr w:type="spellEnd"/>
      <w:r>
        <w:t xml:space="preserve">/ </w:t>
      </w:r>
      <w:proofErr w:type="spellStart"/>
      <w:r>
        <w:t>streyt</w:t>
      </w:r>
      <w:proofErr w:type="spellEnd"/>
      <w:r>
        <w:t xml:space="preserve"> </w:t>
      </w:r>
      <w:proofErr w:type="spellStart"/>
      <w:r>
        <w:t>vnd</w:t>
      </w:r>
      <w:proofErr w:type="spellEnd"/>
      <w:r>
        <w:t xml:space="preserve"> </w:t>
      </w:r>
      <w:proofErr w:type="spellStart"/>
      <w:r>
        <w:t>widerwertigkait</w:t>
      </w:r>
      <w:proofErr w:type="spellEnd"/>
      <w:r>
        <w:t xml:space="preserve">/ Sicher/ als dem es </w:t>
      </w:r>
      <w:proofErr w:type="spellStart"/>
      <w:r>
        <w:t>nyemandt</w:t>
      </w:r>
      <w:proofErr w:type="spellEnd"/>
      <w:r>
        <w:t xml:space="preserve"> </w:t>
      </w:r>
      <w:proofErr w:type="spellStart"/>
      <w:r>
        <w:t>auß</w:t>
      </w:r>
      <w:proofErr w:type="spellEnd"/>
      <w:r>
        <w:t xml:space="preserve"> seiner </w:t>
      </w:r>
      <w:proofErr w:type="spellStart"/>
      <w:r>
        <w:t>hand</w:t>
      </w:r>
      <w:proofErr w:type="spellEnd"/>
      <w:r>
        <w:t xml:space="preserve"> </w:t>
      </w:r>
      <w:proofErr w:type="spellStart"/>
      <w:r>
        <w:t>reyssen</w:t>
      </w:r>
      <w:proofErr w:type="spellEnd"/>
      <w:r>
        <w:t xml:space="preserve"> mag/ erhalte/ Wie der Prophet spricht/ Du erhaltest mein </w:t>
      </w:r>
      <w:proofErr w:type="spellStart"/>
      <w:r>
        <w:t>Erbtail</w:t>
      </w:r>
      <w:proofErr w:type="spellEnd"/>
      <w:r>
        <w:t xml:space="preserve">. </w:t>
      </w:r>
    </w:p>
    <w:p w14:paraId="089ED376" w14:textId="77777777" w:rsidR="008B3220" w:rsidRDefault="008B3220" w:rsidP="008B3220">
      <w:pPr>
        <w:pStyle w:val="StandardWeb"/>
      </w:pPr>
      <w:r>
        <w:rPr>
          <w:rStyle w:val="Fett"/>
          <w:rFonts w:eastAsiaTheme="majorEastAsia"/>
        </w:rPr>
        <w:t>Summarium.</w:t>
      </w:r>
      <w:r>
        <w:t xml:space="preserve"> </w:t>
      </w:r>
    </w:p>
    <w:p w14:paraId="50230D3D" w14:textId="77777777" w:rsidR="008B3220" w:rsidRDefault="008B3220" w:rsidP="008B3220">
      <w:pPr>
        <w:pStyle w:val="StandardWeb"/>
      </w:pPr>
      <w:proofErr w:type="spellStart"/>
      <w:r>
        <w:t>Allso</w:t>
      </w:r>
      <w:proofErr w:type="spellEnd"/>
      <w:r>
        <w:t xml:space="preserve"> leeret das Erst/ den glauben/ Das </w:t>
      </w:r>
      <w:proofErr w:type="spellStart"/>
      <w:r>
        <w:t>Annder</w:t>
      </w:r>
      <w:proofErr w:type="spellEnd"/>
      <w:r>
        <w:t xml:space="preserve">/ </w:t>
      </w:r>
      <w:proofErr w:type="spellStart"/>
      <w:r>
        <w:t>gutte</w:t>
      </w:r>
      <w:proofErr w:type="spellEnd"/>
      <w:r>
        <w:t xml:space="preserve"> </w:t>
      </w:r>
      <w:proofErr w:type="spellStart"/>
      <w:r>
        <w:t>werck</w:t>
      </w:r>
      <w:proofErr w:type="spellEnd"/>
      <w:r>
        <w:t xml:space="preserve">/ </w:t>
      </w:r>
      <w:proofErr w:type="spellStart"/>
      <w:r>
        <w:t>vnd</w:t>
      </w:r>
      <w:proofErr w:type="spellEnd"/>
      <w:r>
        <w:t xml:space="preserve"> </w:t>
      </w:r>
      <w:proofErr w:type="spellStart"/>
      <w:r>
        <w:t>frücht</w:t>
      </w:r>
      <w:proofErr w:type="spellEnd"/>
      <w:r>
        <w:t xml:space="preserve"> des </w:t>
      </w:r>
      <w:proofErr w:type="spellStart"/>
      <w:r>
        <w:t>glaubens</w:t>
      </w:r>
      <w:proofErr w:type="spellEnd"/>
      <w:r>
        <w:t xml:space="preserve">/ Das Dritt/ Trost im </w:t>
      </w:r>
      <w:proofErr w:type="spellStart"/>
      <w:r>
        <w:t>trübsal</w:t>
      </w:r>
      <w:proofErr w:type="spellEnd"/>
      <w:r>
        <w:t xml:space="preserve"> </w:t>
      </w:r>
      <w:proofErr w:type="spellStart"/>
      <w:r>
        <w:t>vnd</w:t>
      </w:r>
      <w:proofErr w:type="spellEnd"/>
      <w:r>
        <w:t xml:space="preserve"> </w:t>
      </w:r>
      <w:proofErr w:type="spellStart"/>
      <w:r>
        <w:t>kampff</w:t>
      </w:r>
      <w:proofErr w:type="spellEnd"/>
      <w:r>
        <w:t xml:space="preserve">/ Das </w:t>
      </w:r>
      <w:proofErr w:type="spellStart"/>
      <w:r>
        <w:t>Vierd</w:t>
      </w:r>
      <w:proofErr w:type="spellEnd"/>
      <w:r>
        <w:t xml:space="preserve">/ Den </w:t>
      </w:r>
      <w:proofErr w:type="spellStart"/>
      <w:r>
        <w:t>sig</w:t>
      </w:r>
      <w:proofErr w:type="spellEnd"/>
      <w:r>
        <w:t xml:space="preserve"> </w:t>
      </w:r>
      <w:proofErr w:type="spellStart"/>
      <w:r>
        <w:t>vnd</w:t>
      </w:r>
      <w:proofErr w:type="spellEnd"/>
      <w:r>
        <w:t xml:space="preserve"> </w:t>
      </w:r>
      <w:proofErr w:type="spellStart"/>
      <w:r>
        <w:t>Triumpff</w:t>
      </w:r>
      <w:proofErr w:type="spellEnd"/>
      <w:r>
        <w:t xml:space="preserve">/ </w:t>
      </w:r>
      <w:proofErr w:type="spellStart"/>
      <w:r>
        <w:t>vnd</w:t>
      </w:r>
      <w:proofErr w:type="spellEnd"/>
      <w:r>
        <w:t xml:space="preserve"> </w:t>
      </w:r>
      <w:proofErr w:type="spellStart"/>
      <w:r>
        <w:t>versicherung</w:t>
      </w:r>
      <w:proofErr w:type="spellEnd"/>
      <w:r>
        <w:t xml:space="preserve"> des ewigen </w:t>
      </w:r>
      <w:proofErr w:type="spellStart"/>
      <w:r>
        <w:t>lebens</w:t>
      </w:r>
      <w:proofErr w:type="spellEnd"/>
      <w:r>
        <w:t xml:space="preserve">. </w:t>
      </w:r>
    </w:p>
    <w:p w14:paraId="6BBFBFEA" w14:textId="77777777" w:rsidR="008B3220" w:rsidRDefault="008B3220" w:rsidP="008B3220">
      <w:pPr>
        <w:pStyle w:val="StandardWeb"/>
      </w:pPr>
      <w:r>
        <w:t xml:space="preserve">Gedruckt zu </w:t>
      </w:r>
      <w:proofErr w:type="spellStart"/>
      <w:r>
        <w:t>Augspurg</w:t>
      </w:r>
      <w:proofErr w:type="spellEnd"/>
      <w:r>
        <w:t xml:space="preserve"> durch</w:t>
      </w:r>
      <w:r>
        <w:br/>
      </w:r>
      <w:proofErr w:type="spellStart"/>
      <w:r>
        <w:t>Siluanum</w:t>
      </w:r>
      <w:proofErr w:type="spellEnd"/>
      <w:r>
        <w:t xml:space="preserve"> Ottmar. </w:t>
      </w:r>
    </w:p>
    <w:p w14:paraId="36325D48" w14:textId="77777777" w:rsidR="008B3220" w:rsidRDefault="008B3220" w:rsidP="008B3220">
      <w:pPr>
        <w:pStyle w:val="StandardWeb"/>
      </w:pPr>
      <w:proofErr w:type="spellStart"/>
      <w:r>
        <w:t>M.D.XXV</w:t>
      </w:r>
      <w:proofErr w:type="spellEnd"/>
      <w:r>
        <w:t xml:space="preserve">. </w:t>
      </w:r>
    </w:p>
    <w:p w14:paraId="453174F0" w14:textId="77777777" w:rsidR="008B3220" w:rsidRDefault="008B3220" w:rsidP="008B3220">
      <w:pPr>
        <w:pStyle w:val="StandardWeb"/>
      </w:pPr>
      <w:proofErr w:type="spellStart"/>
      <w:r>
        <w:t>Got</w:t>
      </w:r>
      <w:proofErr w:type="spellEnd"/>
      <w:r>
        <w:t xml:space="preserve"> sey Lob. </w:t>
      </w:r>
    </w:p>
    <w:p w14:paraId="34396E09" w14:textId="77777777" w:rsidR="0022039F" w:rsidRDefault="0022039F" w:rsidP="0022039F"/>
    <w:p w14:paraId="1A3F2943" w14:textId="77777777" w:rsidR="00D5498D" w:rsidRPr="00D5498D" w:rsidRDefault="007166CE" w:rsidP="008E63BE">
      <w:pPr>
        <w:pStyle w:val="berschrift1"/>
      </w:pPr>
      <w:r>
        <w:br w:type="page"/>
      </w:r>
      <w:r w:rsidR="00D5498D" w:rsidRPr="00D5498D">
        <w:t>Quellen:</w:t>
      </w:r>
    </w:p>
    <w:p w14:paraId="041EA89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73653A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A33898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630D14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9DA19BE"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F1A4C4A"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EED8A8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9E90AA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C49A04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F976D5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F4A3B0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DC783FC" w14:textId="5A8F03F4"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3431"/>
    <w:rsid w:val="00082307"/>
    <w:rsid w:val="000C66E5"/>
    <w:rsid w:val="001F54C4"/>
    <w:rsid w:val="0022039F"/>
    <w:rsid w:val="00272484"/>
    <w:rsid w:val="00297F83"/>
    <w:rsid w:val="002E6D11"/>
    <w:rsid w:val="00381C0C"/>
    <w:rsid w:val="00537F59"/>
    <w:rsid w:val="00623431"/>
    <w:rsid w:val="007166CE"/>
    <w:rsid w:val="007E1779"/>
    <w:rsid w:val="0083667B"/>
    <w:rsid w:val="008B3220"/>
    <w:rsid w:val="008D7463"/>
    <w:rsid w:val="008E417E"/>
    <w:rsid w:val="008E63BE"/>
    <w:rsid w:val="00B365E5"/>
    <w:rsid w:val="00C35859"/>
    <w:rsid w:val="00CC4EAC"/>
    <w:rsid w:val="00D14D4F"/>
    <w:rsid w:val="00D5498D"/>
    <w:rsid w:val="00D56329"/>
    <w:rsid w:val="00EA2B6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3DBE86"/>
  <w15:chartTrackingRefBased/>
  <w15:docId w15:val="{9B46D7BF-6A47-4D92-8556-811B2EA9EF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8B322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426996919">
      <w:bodyDiv w:val="1"/>
      <w:marLeft w:val="0"/>
      <w:marRight w:val="0"/>
      <w:marTop w:val="0"/>
      <w:marBottom w:val="0"/>
      <w:divBdr>
        <w:top w:val="none" w:sz="0" w:space="0" w:color="auto"/>
        <w:left w:val="none" w:sz="0" w:space="0" w:color="auto"/>
        <w:bottom w:val="none" w:sz="0" w:space="0" w:color="auto"/>
        <w:right w:val="none" w:sz="0" w:space="0" w:color="auto"/>
      </w:divBdr>
    </w:div>
    <w:div w:id="1526476880">
      <w:bodyDiv w:val="1"/>
      <w:marLeft w:val="0"/>
      <w:marRight w:val="0"/>
      <w:marTop w:val="0"/>
      <w:marBottom w:val="0"/>
      <w:divBdr>
        <w:top w:val="none" w:sz="0" w:space="0" w:color="auto"/>
        <w:left w:val="none" w:sz="0" w:space="0" w:color="auto"/>
        <w:bottom w:val="none" w:sz="0" w:space="0" w:color="auto"/>
        <w:right w:val="none" w:sz="0" w:space="0" w:color="auto"/>
      </w:divBdr>
      <w:divsChild>
        <w:div w:id="6489429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6259</Words>
  <Characters>39438</Characters>
  <Application>Microsoft Office Word</Application>
  <DocSecurity>0</DocSecurity>
  <Lines>328</Lines>
  <Paragraphs>91</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45606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Vom Rechten brauch der Ewigen fürsehung Gottes</dc:title>
  <dc:subject/>
  <dc:creator>Alber, Matthäus</dc:creator>
  <cp:keywords/>
  <dc:description/>
  <cp:lastModifiedBy>Andreas Janssen</cp:lastModifiedBy>
  <cp:revision>4</cp:revision>
  <dcterms:created xsi:type="dcterms:W3CDTF">2021-03-19T08:57:00Z</dcterms:created>
  <dcterms:modified xsi:type="dcterms:W3CDTF">2021-03-20T10:09:00Z</dcterms:modified>
  <dc:language>de</dc:language>
</cp:coreProperties>
</file>